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1A46D" w14:textId="15713E6A" w:rsidR="000D037A" w:rsidRDefault="00C8561A" w:rsidP="00B90A47">
      <w:pPr>
        <w:pStyle w:val="pMsoNormal"/>
        <w:rPr>
          <w:rFonts w:ascii="Calibri" w:eastAsia="Calibri" w:hAnsi="Calibri"/>
          <w:noProof/>
          <w:color w:val="007749"/>
          <w:sz w:val="40"/>
          <w:szCs w:val="40"/>
          <w:lang w:val="en-NZ"/>
        </w:rPr>
      </w:pPr>
      <w:r>
        <w:rPr>
          <w:rFonts w:ascii="Calibri" w:eastAsia="Calibri" w:hAnsi="Calibri"/>
          <w:noProof/>
          <w:color w:val="007749"/>
          <w:sz w:val="40"/>
          <w:szCs w:val="40"/>
          <w:lang w:val="en-NZ"/>
        </w:rPr>
        <w:t xml:space="preserve">Kāinga Ora – Homes and Communities, </w:t>
      </w:r>
    </w:p>
    <w:p w14:paraId="5674FC73" w14:textId="31F1DD9F" w:rsidR="009C25D0" w:rsidRDefault="000D037A" w:rsidP="0040640C">
      <w:pPr>
        <w:jc w:val="both"/>
        <w:outlineLvl w:val="1"/>
        <w:rPr>
          <w:rFonts w:ascii="Calibri" w:eastAsia="Calibri" w:hAnsi="Calibri"/>
          <w:noProof/>
          <w:color w:val="007749"/>
          <w:sz w:val="40"/>
          <w:szCs w:val="40"/>
          <w:lang w:val="en-NZ"/>
        </w:rPr>
      </w:pPr>
      <w:r w:rsidRPr="000D037A">
        <w:rPr>
          <w:rFonts w:ascii="Calibri" w:eastAsia="Calibri" w:hAnsi="Calibri"/>
          <w:noProof/>
          <w:color w:val="007749"/>
          <w:sz w:val="40"/>
          <w:szCs w:val="40"/>
          <w:lang w:val="en-NZ"/>
        </w:rPr>
        <w:t>Urban Development and Delivery</w:t>
      </w:r>
    </w:p>
    <w:p w14:paraId="6105A5A9" w14:textId="77777777" w:rsidR="0040640C" w:rsidRDefault="0040640C" w:rsidP="0040640C">
      <w:pPr>
        <w:jc w:val="both"/>
        <w:outlineLvl w:val="2"/>
        <w:rPr>
          <w:rFonts w:ascii="Calibri" w:eastAsia="Calibri" w:hAnsi="Calibri"/>
          <w:b/>
          <w:bCs/>
          <w:color w:val="3C3C3C"/>
          <w:lang w:val="en-NZ"/>
        </w:rPr>
      </w:pPr>
    </w:p>
    <w:p w14:paraId="30B13517" w14:textId="72A6971A" w:rsidR="0040640C" w:rsidRPr="00AC194E" w:rsidRDefault="00BB1CFC" w:rsidP="0040640C">
      <w:pPr>
        <w:jc w:val="both"/>
        <w:outlineLvl w:val="2"/>
        <w:rPr>
          <w:rFonts w:ascii="Calibri" w:eastAsia="Calibri" w:hAnsi="Calibri"/>
          <w:b/>
          <w:color w:val="3C3C3C" w:themeColor="text1"/>
          <w:sz w:val="28"/>
          <w:szCs w:val="28"/>
          <w:lang w:val="en-NZ"/>
        </w:rPr>
      </w:pPr>
      <w:r w:rsidRPr="00AC194E">
        <w:rPr>
          <w:rFonts w:ascii="Calibri" w:eastAsia="Calibri" w:hAnsi="Calibri"/>
          <w:b/>
          <w:color w:val="3C3C3C" w:themeColor="text1"/>
          <w:sz w:val="28"/>
          <w:szCs w:val="28"/>
          <w:lang w:val="en-NZ"/>
        </w:rPr>
        <w:t>Nelson C</w:t>
      </w:r>
      <w:r w:rsidR="00281109" w:rsidRPr="00AC194E">
        <w:rPr>
          <w:rFonts w:ascii="Calibri" w:eastAsia="Calibri" w:hAnsi="Calibri"/>
          <w:b/>
          <w:color w:val="3C3C3C" w:themeColor="text1"/>
          <w:sz w:val="28"/>
          <w:szCs w:val="28"/>
          <w:lang w:val="en-NZ"/>
        </w:rPr>
        <w:t>ity Centre</w:t>
      </w:r>
    </w:p>
    <w:p w14:paraId="194E6E07" w14:textId="2885E984" w:rsidR="009C4FD3" w:rsidRPr="00AC194E" w:rsidRDefault="00C8561A" w:rsidP="0040640C">
      <w:pPr>
        <w:jc w:val="both"/>
        <w:outlineLvl w:val="2"/>
        <w:rPr>
          <w:rFonts w:ascii="Calibri" w:eastAsia="Calibri" w:hAnsi="Calibri"/>
          <w:b/>
          <w:color w:val="3C3C3C" w:themeColor="text1"/>
          <w:sz w:val="28"/>
          <w:szCs w:val="28"/>
          <w:lang w:val="en-NZ"/>
        </w:rPr>
      </w:pPr>
      <w:r w:rsidRPr="00AC194E">
        <w:rPr>
          <w:rFonts w:ascii="Calibri" w:eastAsia="Calibri" w:hAnsi="Calibri"/>
          <w:b/>
          <w:color w:val="3C3C3C" w:themeColor="text1"/>
          <w:sz w:val="28"/>
          <w:szCs w:val="28"/>
          <w:lang w:val="en-NZ"/>
        </w:rPr>
        <w:t>Registration of Interest Response Form</w:t>
      </w:r>
      <w:r w:rsidR="004A0B9E" w:rsidRPr="00AC194E">
        <w:rPr>
          <w:rFonts w:ascii="Calibri" w:eastAsia="Calibri" w:hAnsi="Calibri"/>
          <w:b/>
          <w:color w:val="3C3C3C" w:themeColor="text1"/>
          <w:sz w:val="28"/>
          <w:szCs w:val="28"/>
          <w:lang w:val="en-NZ"/>
        </w:rPr>
        <w:t xml:space="preserve"> – PART 1</w:t>
      </w:r>
    </w:p>
    <w:p w14:paraId="628279BA" w14:textId="77777777" w:rsidR="00E31E9A" w:rsidRDefault="00E31E9A" w:rsidP="0040640C">
      <w:pPr>
        <w:spacing w:after="160"/>
        <w:jc w:val="both"/>
        <w:rPr>
          <w:rFonts w:ascii="Calibri" w:eastAsia="Calibri" w:hAnsi="Calibri"/>
          <w:color w:val="007749"/>
          <w:sz w:val="28"/>
          <w:szCs w:val="28"/>
          <w:lang w:val="en-NZ"/>
        </w:rPr>
      </w:pPr>
      <w:bookmarkStart w:id="0" w:name="_GoBack"/>
      <w:bookmarkEnd w:id="0"/>
    </w:p>
    <w:p w14:paraId="0F38B94E" w14:textId="44CC0902" w:rsidR="006D2695" w:rsidRPr="0040640C" w:rsidRDefault="00C8561A" w:rsidP="0040640C">
      <w:pPr>
        <w:spacing w:after="160"/>
        <w:jc w:val="both"/>
        <w:rPr>
          <w:rFonts w:ascii="Calibri" w:eastAsia="Calibri" w:hAnsi="Calibri"/>
          <w:color w:val="007749"/>
          <w:sz w:val="28"/>
          <w:szCs w:val="28"/>
          <w:lang w:val="en-NZ"/>
        </w:rPr>
      </w:pPr>
      <w:r w:rsidRPr="0040640C">
        <w:rPr>
          <w:rFonts w:ascii="Calibri" w:eastAsia="Calibri" w:hAnsi="Calibri"/>
          <w:color w:val="007749"/>
          <w:sz w:val="28"/>
          <w:szCs w:val="28"/>
          <w:lang w:val="en-NZ"/>
        </w:rPr>
        <w:t xml:space="preserve">Instruction to Respondents </w:t>
      </w:r>
    </w:p>
    <w:p w14:paraId="0E2998E4" w14:textId="6E9BCF19" w:rsidR="006D2695" w:rsidRDefault="00C8561A" w:rsidP="0040640C">
      <w:pPr>
        <w:spacing w:after="160"/>
        <w:jc w:val="both"/>
        <w:rPr>
          <w:rFonts w:ascii="Calibri" w:eastAsia="Calibri" w:hAnsi="Calibri"/>
          <w:color w:val="3C3C3C"/>
          <w:lang w:val="en-NZ"/>
        </w:rPr>
      </w:pPr>
      <w:r w:rsidRPr="006D2695">
        <w:rPr>
          <w:rFonts w:ascii="Calibri" w:eastAsia="Calibri" w:hAnsi="Calibri"/>
          <w:color w:val="3C3C3C"/>
          <w:lang w:val="en-NZ"/>
        </w:rPr>
        <w:t>Please respond to the questions below and return your Registration of Interest (ROI) in the form of one Adobe PDF document (i.e. all attachments behind their corresponding question) by email to</w:t>
      </w:r>
      <w:r>
        <w:rPr>
          <w:rFonts w:ascii="Calibri" w:eastAsia="Calibri" w:hAnsi="Calibri"/>
          <w:color w:val="3C3C3C"/>
          <w:lang w:val="en-NZ"/>
        </w:rPr>
        <w:t xml:space="preserve"> </w:t>
      </w:r>
      <w:hyperlink r:id="rId11" w:history="1">
        <w:r w:rsidR="00051943" w:rsidRPr="00734001">
          <w:rPr>
            <w:rFonts w:ascii="Calibri" w:eastAsia="Calibri" w:hAnsi="Calibri"/>
            <w:color w:val="176896"/>
            <w:u w:val="single"/>
            <w:lang w:val="en-NZ"/>
          </w:rPr>
          <w:t>landsales.udd@kaingaora.govt.nz</w:t>
        </w:r>
      </w:hyperlink>
      <w:r w:rsidRPr="006D2695">
        <w:rPr>
          <w:rFonts w:ascii="Calibri" w:eastAsia="Calibri" w:hAnsi="Calibri"/>
          <w:color w:val="3C3C3C"/>
          <w:lang w:val="en-NZ"/>
        </w:rPr>
        <w:t>.</w:t>
      </w:r>
      <w:r>
        <w:rPr>
          <w:rFonts w:ascii="Calibri" w:eastAsia="Calibri" w:hAnsi="Calibri"/>
          <w:color w:val="3C3C3C"/>
          <w:lang w:val="en-NZ"/>
        </w:rPr>
        <w:t xml:space="preserve"> </w:t>
      </w:r>
      <w:r w:rsidRPr="006D2695">
        <w:rPr>
          <w:rFonts w:ascii="Calibri" w:eastAsia="Calibri" w:hAnsi="Calibri"/>
          <w:color w:val="3C3C3C"/>
          <w:lang w:val="en-NZ"/>
        </w:rPr>
        <w:t xml:space="preserve"> </w:t>
      </w:r>
      <w:r w:rsidR="004C03E9">
        <w:rPr>
          <w:rFonts w:ascii="Calibri" w:eastAsia="Calibri" w:hAnsi="Calibri"/>
          <w:color w:val="3C3C3C"/>
          <w:lang w:val="en-NZ"/>
        </w:rPr>
        <w:t xml:space="preserve">Responses can be high level during this </w:t>
      </w:r>
      <w:r w:rsidR="00513A04">
        <w:rPr>
          <w:rFonts w:ascii="Calibri" w:eastAsia="Calibri" w:hAnsi="Calibri"/>
          <w:color w:val="3C3C3C"/>
          <w:lang w:val="en-NZ"/>
        </w:rPr>
        <w:t>s</w:t>
      </w:r>
      <w:r w:rsidR="001F7594">
        <w:rPr>
          <w:rFonts w:ascii="Calibri" w:eastAsia="Calibri" w:hAnsi="Calibri"/>
          <w:color w:val="3C3C3C"/>
          <w:lang w:val="en-NZ"/>
        </w:rPr>
        <w:t>tage</w:t>
      </w:r>
      <w:r w:rsidR="004C03E9">
        <w:rPr>
          <w:rFonts w:ascii="Calibri" w:eastAsia="Calibri" w:hAnsi="Calibri"/>
          <w:color w:val="3C3C3C"/>
          <w:lang w:val="en-NZ"/>
        </w:rPr>
        <w:t xml:space="preserve"> of the process. </w:t>
      </w:r>
    </w:p>
    <w:p w14:paraId="6A64E1F3" w14:textId="4BC75D2B" w:rsidR="004A0B9E" w:rsidRDefault="004A0B9E" w:rsidP="0040640C">
      <w:pPr>
        <w:spacing w:after="160"/>
        <w:jc w:val="both"/>
        <w:rPr>
          <w:rFonts w:ascii="Calibri" w:eastAsia="Calibri" w:hAnsi="Calibri"/>
          <w:color w:val="3C3C3C"/>
          <w:lang w:val="en-NZ"/>
        </w:rPr>
      </w:pPr>
      <w:r>
        <w:rPr>
          <w:rFonts w:ascii="Calibri" w:eastAsia="Calibri" w:hAnsi="Calibri"/>
          <w:color w:val="3C3C3C"/>
          <w:lang w:val="en-NZ"/>
        </w:rPr>
        <w:t xml:space="preserve">Your Registration of Interest should contain </w:t>
      </w:r>
      <w:r w:rsidRPr="004A0B9E">
        <w:rPr>
          <w:rFonts w:ascii="Calibri" w:eastAsia="Calibri" w:hAnsi="Calibri"/>
          <w:b/>
          <w:color w:val="3C3C3C"/>
          <w:u w:val="single"/>
          <w:lang w:val="en-NZ"/>
        </w:rPr>
        <w:t>two</w:t>
      </w:r>
      <w:r>
        <w:rPr>
          <w:rFonts w:ascii="Calibri" w:eastAsia="Calibri" w:hAnsi="Calibri"/>
          <w:color w:val="3C3C3C"/>
          <w:lang w:val="en-NZ"/>
        </w:rPr>
        <w:t xml:space="preserve"> parts:</w:t>
      </w:r>
    </w:p>
    <w:p w14:paraId="3A4E0C38" w14:textId="2B82BC8B" w:rsidR="004A0B9E" w:rsidRDefault="004A0B9E" w:rsidP="004A0B9E">
      <w:pPr>
        <w:pStyle w:val="ListParagraph"/>
        <w:numPr>
          <w:ilvl w:val="0"/>
          <w:numId w:val="7"/>
        </w:numPr>
        <w:jc w:val="both"/>
        <w:rPr>
          <w:rFonts w:ascii="Calibri" w:eastAsia="Calibri" w:hAnsi="Calibri"/>
          <w:color w:val="3C3C3C"/>
        </w:rPr>
      </w:pPr>
      <w:r>
        <w:rPr>
          <w:rFonts w:ascii="Calibri" w:eastAsia="Calibri" w:hAnsi="Calibri"/>
          <w:color w:val="3C3C3C"/>
        </w:rPr>
        <w:t>Part 1: All respondents to complete</w:t>
      </w:r>
    </w:p>
    <w:p w14:paraId="5187E1C2" w14:textId="054F9E9D" w:rsidR="004A0B9E" w:rsidRPr="004A0B9E" w:rsidRDefault="004A0B9E" w:rsidP="004A0B9E">
      <w:pPr>
        <w:pStyle w:val="ListParagraph"/>
        <w:numPr>
          <w:ilvl w:val="0"/>
          <w:numId w:val="7"/>
        </w:numPr>
        <w:jc w:val="both"/>
        <w:rPr>
          <w:rFonts w:ascii="Calibri" w:eastAsia="Calibri" w:hAnsi="Calibri"/>
          <w:color w:val="3C3C3C"/>
        </w:rPr>
      </w:pPr>
      <w:r>
        <w:rPr>
          <w:rFonts w:ascii="Calibri" w:eastAsia="Calibri" w:hAnsi="Calibri"/>
          <w:color w:val="3C3C3C"/>
        </w:rPr>
        <w:t xml:space="preserve">Part 2: Each respondent to select one </w:t>
      </w:r>
      <w:r w:rsidR="000D037A">
        <w:rPr>
          <w:rFonts w:ascii="Calibri" w:eastAsia="Calibri" w:hAnsi="Calibri"/>
          <w:color w:val="3C3C3C"/>
        </w:rPr>
        <w:t>‘</w:t>
      </w:r>
      <w:r w:rsidRPr="000D037A">
        <w:rPr>
          <w:rFonts w:ascii="Calibri" w:eastAsia="Calibri" w:hAnsi="Calibri"/>
          <w:i/>
          <w:color w:val="3C3C3C"/>
        </w:rPr>
        <w:t>Response Form – Part 2</w:t>
      </w:r>
      <w:r w:rsidR="000D037A">
        <w:rPr>
          <w:rFonts w:ascii="Calibri" w:eastAsia="Calibri" w:hAnsi="Calibri"/>
          <w:color w:val="3C3C3C"/>
        </w:rPr>
        <w:t>’</w:t>
      </w:r>
      <w:r>
        <w:rPr>
          <w:rFonts w:ascii="Calibri" w:eastAsia="Calibri" w:hAnsi="Calibri"/>
          <w:color w:val="3C3C3C"/>
        </w:rPr>
        <w:t xml:space="preserve"> which best reflects the nature of your business/interests.</w:t>
      </w:r>
    </w:p>
    <w:p w14:paraId="6CDB151A" w14:textId="4F90F3E5" w:rsidR="006D2695" w:rsidRDefault="00C8561A" w:rsidP="0040640C">
      <w:pPr>
        <w:spacing w:after="160"/>
        <w:jc w:val="both"/>
        <w:rPr>
          <w:rFonts w:ascii="Calibri" w:eastAsia="Calibri" w:hAnsi="Calibri"/>
          <w:b/>
          <w:bCs/>
          <w:color w:val="3C3C3C" w:themeColor="text1"/>
          <w:lang w:val="en-NZ"/>
        </w:rPr>
      </w:pPr>
      <w:r w:rsidRPr="39C856C3">
        <w:rPr>
          <w:rFonts w:ascii="Calibri" w:eastAsia="Calibri" w:hAnsi="Calibri"/>
          <w:b/>
          <w:bCs/>
          <w:color w:val="3C3C3C" w:themeColor="text1"/>
          <w:lang w:val="en-NZ"/>
        </w:rPr>
        <w:t xml:space="preserve">Please respond by </w:t>
      </w:r>
      <w:r w:rsidR="004A0B9E">
        <w:rPr>
          <w:rFonts w:ascii="Calibri" w:eastAsia="Calibri" w:hAnsi="Calibri"/>
          <w:b/>
          <w:bCs/>
          <w:color w:val="3C3C3C" w:themeColor="text1"/>
          <w:lang w:val="en-NZ"/>
        </w:rPr>
        <w:t>5</w:t>
      </w:r>
      <w:r w:rsidRPr="39C856C3">
        <w:rPr>
          <w:rFonts w:ascii="Calibri" w:eastAsia="Calibri" w:hAnsi="Calibri"/>
          <w:b/>
          <w:bCs/>
          <w:color w:val="3C3C3C" w:themeColor="text1"/>
          <w:lang w:val="en-NZ"/>
        </w:rPr>
        <w:t>pm on</w:t>
      </w:r>
      <w:r w:rsidR="006B2704" w:rsidRPr="39C856C3">
        <w:rPr>
          <w:rFonts w:ascii="Calibri" w:eastAsia="Calibri" w:hAnsi="Calibri"/>
          <w:b/>
          <w:bCs/>
          <w:color w:val="3C3C3C" w:themeColor="text1"/>
          <w:lang w:val="en-NZ"/>
        </w:rPr>
        <w:t xml:space="preserve"> </w:t>
      </w:r>
      <w:r w:rsidR="004A0B9E">
        <w:rPr>
          <w:rFonts w:ascii="Calibri" w:eastAsia="Calibri" w:hAnsi="Calibri"/>
          <w:b/>
          <w:bCs/>
          <w:color w:val="3C3C3C" w:themeColor="text1"/>
          <w:lang w:val="en-NZ"/>
        </w:rPr>
        <w:t>1 May</w:t>
      </w:r>
      <w:r w:rsidRPr="39C856C3">
        <w:rPr>
          <w:rFonts w:ascii="Calibri" w:eastAsia="Calibri" w:hAnsi="Calibri"/>
          <w:b/>
          <w:bCs/>
          <w:color w:val="3C3C3C" w:themeColor="text1"/>
          <w:lang w:val="en-NZ"/>
        </w:rPr>
        <w:t xml:space="preserve"> </w:t>
      </w:r>
      <w:r w:rsidR="00A5438D" w:rsidRPr="39C856C3">
        <w:rPr>
          <w:rFonts w:ascii="Calibri" w:eastAsia="Calibri" w:hAnsi="Calibri"/>
          <w:b/>
          <w:bCs/>
          <w:color w:val="3C3C3C" w:themeColor="text1"/>
          <w:lang w:val="en-NZ"/>
        </w:rPr>
        <w:t>202</w:t>
      </w:r>
      <w:r w:rsidRPr="39C856C3">
        <w:rPr>
          <w:rFonts w:ascii="Calibri" w:eastAsia="Calibri" w:hAnsi="Calibri"/>
          <w:b/>
          <w:bCs/>
          <w:color w:val="3C3C3C" w:themeColor="text1"/>
          <w:lang w:val="en-NZ"/>
        </w:rPr>
        <w:t>3.</w:t>
      </w:r>
    </w:p>
    <w:p w14:paraId="6A7EAE82" w14:textId="77777777" w:rsidR="00FD06F7" w:rsidRDefault="00FD06F7" w:rsidP="0040640C">
      <w:pPr>
        <w:spacing w:after="160"/>
        <w:jc w:val="both"/>
        <w:rPr>
          <w:rFonts w:ascii="Calibri" w:eastAsia="Calibri" w:hAnsi="Calibri"/>
          <w:b/>
          <w:bCs/>
          <w:color w:val="3C3C3C" w:themeColor="text1"/>
          <w:lang w:val="en-NZ"/>
        </w:rPr>
      </w:pPr>
    </w:p>
    <w:tbl>
      <w:tblPr>
        <w:tblStyle w:val="TableGrid"/>
        <w:tblW w:w="0" w:type="auto"/>
        <w:tblLook w:val="04A0" w:firstRow="1" w:lastRow="0" w:firstColumn="1" w:lastColumn="0" w:noHBand="0" w:noVBand="1"/>
      </w:tblPr>
      <w:tblGrid>
        <w:gridCol w:w="3397"/>
        <w:gridCol w:w="6390"/>
      </w:tblGrid>
      <w:tr w:rsidR="00FD06F7" w14:paraId="4AAE5BD2" w14:textId="77777777" w:rsidTr="00AC194E">
        <w:tc>
          <w:tcPr>
            <w:tcW w:w="3397" w:type="dxa"/>
          </w:tcPr>
          <w:p w14:paraId="60457612" w14:textId="77777777" w:rsidR="00FD06F7" w:rsidRDefault="00FD06F7" w:rsidP="00FD06F7">
            <w:pPr>
              <w:spacing w:after="160"/>
              <w:jc w:val="both"/>
              <w:rPr>
                <w:rFonts w:ascii="Calibri" w:eastAsia="Calibri" w:hAnsi="Calibri"/>
                <w:b/>
                <w:bCs/>
                <w:color w:val="3C3C3C" w:themeColor="text1"/>
                <w:lang w:val="en-NZ"/>
              </w:rPr>
            </w:pPr>
            <w:r>
              <w:rPr>
                <w:rFonts w:ascii="Calibri" w:eastAsia="Calibri" w:hAnsi="Calibri"/>
                <w:b/>
                <w:bCs/>
                <w:color w:val="3C3C3C" w:themeColor="text1"/>
                <w:lang w:val="en-NZ"/>
              </w:rPr>
              <w:t>Business/Organisation name:</w:t>
            </w:r>
          </w:p>
          <w:p w14:paraId="5994D367" w14:textId="77777777" w:rsidR="00FD06F7" w:rsidRDefault="00FD06F7" w:rsidP="0040640C">
            <w:pPr>
              <w:spacing w:after="160"/>
              <w:jc w:val="both"/>
              <w:rPr>
                <w:rFonts w:ascii="Calibri" w:eastAsia="Calibri" w:hAnsi="Calibri"/>
                <w:b/>
                <w:bCs/>
                <w:color w:val="3C3C3C" w:themeColor="text1"/>
                <w:lang w:val="en-NZ"/>
              </w:rPr>
            </w:pPr>
          </w:p>
        </w:tc>
        <w:tc>
          <w:tcPr>
            <w:tcW w:w="6390" w:type="dxa"/>
          </w:tcPr>
          <w:p w14:paraId="3D7EF5F4" w14:textId="77777777" w:rsidR="00FD06F7" w:rsidRDefault="00FD06F7" w:rsidP="0040640C">
            <w:pPr>
              <w:spacing w:after="160"/>
              <w:jc w:val="both"/>
              <w:rPr>
                <w:rFonts w:ascii="Calibri" w:eastAsia="Calibri" w:hAnsi="Calibri"/>
                <w:b/>
                <w:bCs/>
                <w:color w:val="3C3C3C" w:themeColor="text1"/>
                <w:lang w:val="en-NZ"/>
              </w:rPr>
            </w:pPr>
          </w:p>
        </w:tc>
      </w:tr>
      <w:tr w:rsidR="00FD06F7" w14:paraId="38A0F2A0" w14:textId="77777777" w:rsidTr="00AC194E">
        <w:tc>
          <w:tcPr>
            <w:tcW w:w="3397" w:type="dxa"/>
          </w:tcPr>
          <w:p w14:paraId="24947056" w14:textId="77777777" w:rsidR="00FD06F7" w:rsidRDefault="00FD06F7" w:rsidP="00FD06F7">
            <w:pPr>
              <w:spacing w:after="160"/>
              <w:jc w:val="both"/>
              <w:rPr>
                <w:rFonts w:ascii="Calibri" w:eastAsia="Calibri" w:hAnsi="Calibri"/>
                <w:b/>
                <w:bCs/>
                <w:color w:val="3C3C3C" w:themeColor="text1"/>
                <w:lang w:val="en-NZ"/>
              </w:rPr>
            </w:pPr>
            <w:r>
              <w:rPr>
                <w:rFonts w:ascii="Calibri" w:eastAsia="Calibri" w:hAnsi="Calibri"/>
                <w:b/>
                <w:bCs/>
                <w:color w:val="3C3C3C" w:themeColor="text1"/>
                <w:lang w:val="en-NZ"/>
              </w:rPr>
              <w:t>Business/Organisation address:</w:t>
            </w:r>
          </w:p>
          <w:p w14:paraId="1E055A63" w14:textId="77777777" w:rsidR="00FD06F7" w:rsidRDefault="00FD06F7" w:rsidP="0040640C">
            <w:pPr>
              <w:spacing w:after="160"/>
              <w:jc w:val="both"/>
              <w:rPr>
                <w:rFonts w:ascii="Calibri" w:eastAsia="Calibri" w:hAnsi="Calibri"/>
                <w:b/>
                <w:bCs/>
                <w:color w:val="3C3C3C" w:themeColor="text1"/>
                <w:lang w:val="en-NZ"/>
              </w:rPr>
            </w:pPr>
          </w:p>
        </w:tc>
        <w:tc>
          <w:tcPr>
            <w:tcW w:w="6390" w:type="dxa"/>
          </w:tcPr>
          <w:p w14:paraId="0A7A937A" w14:textId="77777777" w:rsidR="00FD06F7" w:rsidRDefault="00FD06F7" w:rsidP="0040640C">
            <w:pPr>
              <w:spacing w:after="160"/>
              <w:jc w:val="both"/>
              <w:rPr>
                <w:rFonts w:ascii="Calibri" w:eastAsia="Calibri" w:hAnsi="Calibri"/>
                <w:b/>
                <w:bCs/>
                <w:color w:val="3C3C3C" w:themeColor="text1"/>
                <w:lang w:val="en-NZ"/>
              </w:rPr>
            </w:pPr>
          </w:p>
          <w:p w14:paraId="5D091104" w14:textId="77777777" w:rsidR="00FD06F7" w:rsidRDefault="00FD06F7" w:rsidP="0040640C">
            <w:pPr>
              <w:spacing w:after="160"/>
              <w:jc w:val="both"/>
              <w:rPr>
                <w:rFonts w:ascii="Calibri" w:eastAsia="Calibri" w:hAnsi="Calibri"/>
                <w:b/>
                <w:bCs/>
                <w:color w:val="3C3C3C" w:themeColor="text1"/>
                <w:lang w:val="en-NZ"/>
              </w:rPr>
            </w:pPr>
          </w:p>
          <w:p w14:paraId="4E694C4D" w14:textId="74AAF1BF" w:rsidR="00FD06F7" w:rsidRDefault="00FD06F7" w:rsidP="0040640C">
            <w:pPr>
              <w:spacing w:after="160"/>
              <w:jc w:val="both"/>
              <w:rPr>
                <w:rFonts w:ascii="Calibri" w:eastAsia="Calibri" w:hAnsi="Calibri"/>
                <w:b/>
                <w:bCs/>
                <w:color w:val="3C3C3C" w:themeColor="text1"/>
                <w:lang w:val="en-NZ"/>
              </w:rPr>
            </w:pPr>
          </w:p>
        </w:tc>
      </w:tr>
      <w:tr w:rsidR="00FD06F7" w14:paraId="0D2596FB" w14:textId="77777777" w:rsidTr="00AC194E">
        <w:tc>
          <w:tcPr>
            <w:tcW w:w="3397" w:type="dxa"/>
          </w:tcPr>
          <w:p w14:paraId="5CA3E8C9" w14:textId="77777777" w:rsidR="00FD06F7" w:rsidRDefault="00FD06F7" w:rsidP="00FD06F7">
            <w:pPr>
              <w:spacing w:after="160"/>
              <w:jc w:val="both"/>
              <w:rPr>
                <w:rFonts w:ascii="Calibri" w:eastAsia="Calibri" w:hAnsi="Calibri"/>
                <w:b/>
                <w:bCs/>
                <w:color w:val="3C3C3C" w:themeColor="text1"/>
                <w:lang w:val="en-NZ"/>
              </w:rPr>
            </w:pPr>
            <w:r>
              <w:rPr>
                <w:rFonts w:ascii="Calibri" w:eastAsia="Calibri" w:hAnsi="Calibri"/>
                <w:b/>
                <w:bCs/>
                <w:color w:val="3C3C3C" w:themeColor="text1"/>
                <w:lang w:val="en-NZ"/>
              </w:rPr>
              <w:t>Primary contact name:</w:t>
            </w:r>
          </w:p>
          <w:p w14:paraId="1188B700" w14:textId="77777777" w:rsidR="00FD06F7" w:rsidRDefault="00FD06F7" w:rsidP="0040640C">
            <w:pPr>
              <w:spacing w:after="160"/>
              <w:jc w:val="both"/>
              <w:rPr>
                <w:rFonts w:ascii="Calibri" w:eastAsia="Calibri" w:hAnsi="Calibri"/>
                <w:b/>
                <w:bCs/>
                <w:color w:val="3C3C3C" w:themeColor="text1"/>
                <w:lang w:val="en-NZ"/>
              </w:rPr>
            </w:pPr>
          </w:p>
        </w:tc>
        <w:tc>
          <w:tcPr>
            <w:tcW w:w="6390" w:type="dxa"/>
          </w:tcPr>
          <w:p w14:paraId="44E12A6E" w14:textId="77777777" w:rsidR="00FD06F7" w:rsidRDefault="00FD06F7" w:rsidP="0040640C">
            <w:pPr>
              <w:spacing w:after="160"/>
              <w:jc w:val="both"/>
              <w:rPr>
                <w:rFonts w:ascii="Calibri" w:eastAsia="Calibri" w:hAnsi="Calibri"/>
                <w:b/>
                <w:bCs/>
                <w:color w:val="3C3C3C" w:themeColor="text1"/>
                <w:lang w:val="en-NZ"/>
              </w:rPr>
            </w:pPr>
          </w:p>
        </w:tc>
      </w:tr>
      <w:tr w:rsidR="00FD06F7" w14:paraId="0C30E887" w14:textId="77777777" w:rsidTr="00AC194E">
        <w:tc>
          <w:tcPr>
            <w:tcW w:w="3397" w:type="dxa"/>
          </w:tcPr>
          <w:p w14:paraId="25FF0018" w14:textId="77777777" w:rsidR="00FD06F7" w:rsidRDefault="00FD06F7" w:rsidP="00FD06F7">
            <w:pPr>
              <w:spacing w:after="160"/>
              <w:jc w:val="both"/>
              <w:rPr>
                <w:rFonts w:ascii="Calibri" w:eastAsia="Calibri" w:hAnsi="Calibri"/>
                <w:b/>
                <w:bCs/>
                <w:color w:val="3C3C3C" w:themeColor="text1"/>
                <w:lang w:val="en-NZ"/>
              </w:rPr>
            </w:pPr>
            <w:r>
              <w:rPr>
                <w:rFonts w:ascii="Calibri" w:eastAsia="Calibri" w:hAnsi="Calibri"/>
                <w:b/>
                <w:bCs/>
                <w:color w:val="3C3C3C" w:themeColor="text1"/>
                <w:lang w:val="en-NZ"/>
              </w:rPr>
              <w:t>Primary contact email:</w:t>
            </w:r>
          </w:p>
          <w:p w14:paraId="761DC690" w14:textId="77777777" w:rsidR="00FD06F7" w:rsidRDefault="00FD06F7" w:rsidP="0040640C">
            <w:pPr>
              <w:spacing w:after="160"/>
              <w:jc w:val="both"/>
              <w:rPr>
                <w:rFonts w:ascii="Calibri" w:eastAsia="Calibri" w:hAnsi="Calibri"/>
                <w:b/>
                <w:bCs/>
                <w:color w:val="3C3C3C" w:themeColor="text1"/>
                <w:lang w:val="en-NZ"/>
              </w:rPr>
            </w:pPr>
          </w:p>
        </w:tc>
        <w:tc>
          <w:tcPr>
            <w:tcW w:w="6390" w:type="dxa"/>
          </w:tcPr>
          <w:p w14:paraId="6F578908" w14:textId="77777777" w:rsidR="00FD06F7" w:rsidRDefault="00FD06F7" w:rsidP="0040640C">
            <w:pPr>
              <w:spacing w:after="160"/>
              <w:jc w:val="both"/>
              <w:rPr>
                <w:rFonts w:ascii="Calibri" w:eastAsia="Calibri" w:hAnsi="Calibri"/>
                <w:b/>
                <w:bCs/>
                <w:color w:val="3C3C3C" w:themeColor="text1"/>
                <w:lang w:val="en-NZ"/>
              </w:rPr>
            </w:pPr>
          </w:p>
        </w:tc>
      </w:tr>
      <w:tr w:rsidR="00FD06F7" w14:paraId="645133DC" w14:textId="77777777" w:rsidTr="00AC194E">
        <w:tc>
          <w:tcPr>
            <w:tcW w:w="3397" w:type="dxa"/>
          </w:tcPr>
          <w:p w14:paraId="00148CCC" w14:textId="77777777" w:rsidR="00FD06F7" w:rsidRDefault="00FD06F7" w:rsidP="00FD06F7">
            <w:pPr>
              <w:spacing w:after="160"/>
              <w:jc w:val="both"/>
              <w:rPr>
                <w:rFonts w:ascii="Calibri" w:eastAsia="Calibri" w:hAnsi="Calibri"/>
                <w:b/>
                <w:bCs/>
                <w:color w:val="3C3C3C" w:themeColor="text1"/>
                <w:lang w:val="en-NZ"/>
              </w:rPr>
            </w:pPr>
            <w:r>
              <w:rPr>
                <w:rFonts w:ascii="Calibri" w:eastAsia="Calibri" w:hAnsi="Calibri"/>
                <w:b/>
                <w:bCs/>
                <w:color w:val="3C3C3C" w:themeColor="text1"/>
                <w:lang w:val="en-NZ"/>
              </w:rPr>
              <w:t>Primary contact phone:</w:t>
            </w:r>
          </w:p>
          <w:p w14:paraId="4B5536D1" w14:textId="77777777" w:rsidR="00FD06F7" w:rsidRDefault="00FD06F7" w:rsidP="0040640C">
            <w:pPr>
              <w:spacing w:after="160"/>
              <w:jc w:val="both"/>
              <w:rPr>
                <w:rFonts w:ascii="Calibri" w:eastAsia="Calibri" w:hAnsi="Calibri"/>
                <w:b/>
                <w:bCs/>
                <w:color w:val="3C3C3C" w:themeColor="text1"/>
                <w:lang w:val="en-NZ"/>
              </w:rPr>
            </w:pPr>
          </w:p>
        </w:tc>
        <w:tc>
          <w:tcPr>
            <w:tcW w:w="6390" w:type="dxa"/>
          </w:tcPr>
          <w:p w14:paraId="1F24DD79" w14:textId="77777777" w:rsidR="00FD06F7" w:rsidRDefault="00FD06F7" w:rsidP="0040640C">
            <w:pPr>
              <w:spacing w:after="160"/>
              <w:jc w:val="both"/>
              <w:rPr>
                <w:rFonts w:ascii="Calibri" w:eastAsia="Calibri" w:hAnsi="Calibri"/>
                <w:b/>
                <w:bCs/>
                <w:color w:val="3C3C3C" w:themeColor="text1"/>
                <w:lang w:val="en-NZ"/>
              </w:rPr>
            </w:pPr>
          </w:p>
        </w:tc>
      </w:tr>
    </w:tbl>
    <w:p w14:paraId="25CAF558" w14:textId="77777777" w:rsidR="00FD06F7" w:rsidRDefault="00FD06F7" w:rsidP="0040640C">
      <w:pPr>
        <w:spacing w:after="160"/>
        <w:jc w:val="both"/>
        <w:rPr>
          <w:rFonts w:ascii="Calibri" w:eastAsia="Calibri" w:hAnsi="Calibri"/>
          <w:b/>
          <w:bCs/>
          <w:color w:val="3C3C3C" w:themeColor="text1"/>
          <w:lang w:val="en-NZ"/>
        </w:rPr>
      </w:pPr>
    </w:p>
    <w:p w14:paraId="5C191606" w14:textId="77777777" w:rsidR="00B90A47" w:rsidRDefault="00B90A47">
      <w:pPr>
        <w:rPr>
          <w:rFonts w:ascii="Calibri" w:eastAsia="Calibri" w:hAnsi="Calibri"/>
          <w:b/>
          <w:bCs/>
          <w:color w:val="3C3C3C" w:themeColor="text1"/>
          <w:lang w:val="en-NZ"/>
        </w:rPr>
      </w:pPr>
      <w:r>
        <w:rPr>
          <w:rFonts w:ascii="Calibri" w:eastAsia="Calibri" w:hAnsi="Calibri"/>
          <w:b/>
          <w:bCs/>
          <w:color w:val="3C3C3C" w:themeColor="text1"/>
          <w:lang w:val="en-NZ"/>
        </w:rPr>
        <w:br w:type="page"/>
      </w:r>
    </w:p>
    <w:p w14:paraId="438E10AE" w14:textId="56AD9424" w:rsidR="006D3653" w:rsidRDefault="006D3653" w:rsidP="0040640C">
      <w:pPr>
        <w:spacing w:after="160"/>
        <w:jc w:val="both"/>
        <w:rPr>
          <w:rFonts w:ascii="Calibri" w:eastAsia="Calibri" w:hAnsi="Calibri"/>
          <w:b/>
          <w:bCs/>
          <w:color w:val="3C3C3C" w:themeColor="text1"/>
          <w:lang w:val="en-NZ"/>
        </w:rPr>
      </w:pPr>
      <w:r>
        <w:rPr>
          <w:rFonts w:ascii="Calibri" w:eastAsia="Calibri" w:hAnsi="Calibri"/>
          <w:b/>
          <w:bCs/>
          <w:color w:val="3C3C3C" w:themeColor="text1"/>
          <w:lang w:val="en-NZ"/>
        </w:rPr>
        <w:t xml:space="preserve">Please indicate the most appropriate sector </w:t>
      </w:r>
      <w:r w:rsidR="00CC1A7E">
        <w:rPr>
          <w:rFonts w:ascii="Calibri" w:eastAsia="Calibri" w:hAnsi="Calibri"/>
          <w:b/>
          <w:bCs/>
          <w:color w:val="3C3C3C" w:themeColor="text1"/>
          <w:lang w:val="en-NZ"/>
        </w:rPr>
        <w:t>that represents</w:t>
      </w:r>
      <w:r>
        <w:rPr>
          <w:rFonts w:ascii="Calibri" w:eastAsia="Calibri" w:hAnsi="Calibri"/>
          <w:b/>
          <w:bCs/>
          <w:color w:val="3C3C3C" w:themeColor="text1"/>
          <w:lang w:val="en-NZ"/>
        </w:rPr>
        <w:t xml:space="preserve"> your business</w:t>
      </w:r>
    </w:p>
    <w:p w14:paraId="3065C3D3" w14:textId="50CCC2F1" w:rsidR="006D3653" w:rsidRDefault="006D3653" w:rsidP="00D01785">
      <w:pPr>
        <w:spacing w:after="160"/>
        <w:ind w:firstLine="360"/>
        <w:jc w:val="both"/>
        <w:rPr>
          <w:rFonts w:ascii="Calibri" w:eastAsia="Calibri" w:hAnsi="Calibri"/>
          <w:b/>
          <w:bCs/>
          <w:color w:val="3C3C3C" w:themeColor="text1"/>
          <w:lang w:val="en-NZ"/>
        </w:rPr>
      </w:pPr>
      <w:r>
        <w:rPr>
          <w:rFonts w:ascii="Calibri" w:eastAsia="Calibri" w:hAnsi="Calibri"/>
          <w:b/>
          <w:bCs/>
          <w:noProof/>
          <w:color w:val="3C3C3C" w:themeColor="text1"/>
          <w:lang w:val="en-NZ" w:eastAsia="en-NZ"/>
        </w:rPr>
        <mc:AlternateContent>
          <mc:Choice Requires="wps">
            <w:drawing>
              <wp:anchor distT="0" distB="0" distL="114300" distR="114300" simplePos="0" relativeHeight="251665408" behindDoc="0" locked="0" layoutInCell="1" allowOverlap="1" wp14:anchorId="2B730FDE" wp14:editId="2B02A67B">
                <wp:simplePos x="0" y="0"/>
                <wp:positionH relativeFrom="column">
                  <wp:posOffset>-24130</wp:posOffset>
                </wp:positionH>
                <wp:positionV relativeFrom="paragraph">
                  <wp:posOffset>38735</wp:posOffset>
                </wp:positionV>
                <wp:extent cx="144625" cy="130629"/>
                <wp:effectExtent l="0" t="0" r="27305" b="22225"/>
                <wp:wrapNone/>
                <wp:docPr id="7" name="Rectangle 7"/>
                <wp:cNvGraphicFramePr/>
                <a:graphic xmlns:a="http://schemas.openxmlformats.org/drawingml/2006/main">
                  <a:graphicData uri="http://schemas.microsoft.com/office/word/2010/wordprocessingShape">
                    <wps:wsp>
                      <wps:cNvSpPr/>
                      <wps:spPr>
                        <a:xfrm>
                          <a:off x="0" y="0"/>
                          <a:ext cx="144625" cy="13062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A7C3" id="Rectangle 7" o:spid="_x0000_s1026" style="position:absolute;margin-left:-1.9pt;margin-top:3.05pt;width:11.4pt;height:1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" fillcolor="white [3212]" strokecolor="#003b24 [1604]" strokeweight="1pt"/>
            </w:pict>
          </mc:Fallback>
        </mc:AlternateContent>
      </w:r>
      <w:r>
        <w:rPr>
          <w:rFonts w:ascii="Calibri" w:eastAsia="Calibri" w:hAnsi="Calibri"/>
          <w:b/>
          <w:bCs/>
          <w:color w:val="3C3C3C" w:themeColor="text1"/>
          <w:lang w:val="en-NZ"/>
        </w:rPr>
        <w:t>Funding</w:t>
      </w:r>
    </w:p>
    <w:p w14:paraId="6ADAD943" w14:textId="44B7EC1C" w:rsidR="006D3653" w:rsidRDefault="006D3653" w:rsidP="00D01785">
      <w:pPr>
        <w:spacing w:after="160"/>
        <w:ind w:firstLine="360"/>
        <w:jc w:val="both"/>
        <w:rPr>
          <w:rFonts w:ascii="Calibri" w:eastAsia="Calibri" w:hAnsi="Calibri"/>
          <w:b/>
          <w:bCs/>
          <w:color w:val="3C3C3C" w:themeColor="text1"/>
          <w:lang w:val="en-NZ"/>
        </w:rPr>
      </w:pPr>
      <w:r>
        <w:rPr>
          <w:rFonts w:ascii="Calibri" w:eastAsia="Calibri" w:hAnsi="Calibri"/>
          <w:b/>
          <w:bCs/>
          <w:noProof/>
          <w:color w:val="3C3C3C" w:themeColor="text1"/>
          <w:lang w:val="en-NZ" w:eastAsia="en-NZ"/>
        </w:rPr>
        <mc:AlternateContent>
          <mc:Choice Requires="wps">
            <w:drawing>
              <wp:anchor distT="0" distB="0" distL="114300" distR="114300" simplePos="0" relativeHeight="251663360" behindDoc="0" locked="0" layoutInCell="1" allowOverlap="1" wp14:anchorId="72520921" wp14:editId="656C2BE5">
                <wp:simplePos x="0" y="0"/>
                <wp:positionH relativeFrom="column">
                  <wp:posOffset>-24130</wp:posOffset>
                </wp:positionH>
                <wp:positionV relativeFrom="paragraph">
                  <wp:posOffset>32385</wp:posOffset>
                </wp:positionV>
                <wp:extent cx="144625" cy="130629"/>
                <wp:effectExtent l="0" t="0" r="27305" b="22225"/>
                <wp:wrapNone/>
                <wp:docPr id="6" name="Rectangle 6"/>
                <wp:cNvGraphicFramePr/>
                <a:graphic xmlns:a="http://schemas.openxmlformats.org/drawingml/2006/main">
                  <a:graphicData uri="http://schemas.microsoft.com/office/word/2010/wordprocessingShape">
                    <wps:wsp>
                      <wps:cNvSpPr/>
                      <wps:spPr>
                        <a:xfrm>
                          <a:off x="0" y="0"/>
                          <a:ext cx="144625" cy="13062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B80E4" id="Rectangle 6" o:spid="_x0000_s1026" style="position:absolute;margin-left:-1.9pt;margin-top:2.55pt;width:11.4pt;height:1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" fillcolor="white [3212]" strokecolor="#003b24 [1604]" strokeweight="1pt"/>
            </w:pict>
          </mc:Fallback>
        </mc:AlternateContent>
      </w:r>
      <w:r>
        <w:rPr>
          <w:rFonts w:ascii="Calibri" w:eastAsia="Calibri" w:hAnsi="Calibri"/>
          <w:b/>
          <w:bCs/>
          <w:color w:val="3C3C3C" w:themeColor="text1"/>
          <w:lang w:val="en-NZ"/>
        </w:rPr>
        <w:t>Development</w:t>
      </w:r>
    </w:p>
    <w:p w14:paraId="5579250F" w14:textId="3EA91065" w:rsidR="006D3653" w:rsidRDefault="006D3653" w:rsidP="00D01785">
      <w:pPr>
        <w:spacing w:after="160"/>
        <w:ind w:firstLine="360"/>
        <w:jc w:val="both"/>
        <w:rPr>
          <w:rFonts w:ascii="Calibri" w:eastAsia="Calibri" w:hAnsi="Calibri"/>
          <w:b/>
          <w:bCs/>
          <w:color w:val="3C3C3C" w:themeColor="text1"/>
          <w:lang w:val="en-NZ"/>
        </w:rPr>
      </w:pPr>
      <w:r>
        <w:rPr>
          <w:rFonts w:ascii="Calibri" w:eastAsia="Calibri" w:hAnsi="Calibri"/>
          <w:b/>
          <w:bCs/>
          <w:noProof/>
          <w:color w:val="3C3C3C" w:themeColor="text1"/>
          <w:lang w:val="en-NZ" w:eastAsia="en-NZ"/>
        </w:rPr>
        <mc:AlternateContent>
          <mc:Choice Requires="wps">
            <w:drawing>
              <wp:anchor distT="0" distB="0" distL="114300" distR="114300" simplePos="0" relativeHeight="251661312" behindDoc="0" locked="0" layoutInCell="1" allowOverlap="1" wp14:anchorId="46AE5E1E" wp14:editId="306CD5DF">
                <wp:simplePos x="0" y="0"/>
                <wp:positionH relativeFrom="column">
                  <wp:posOffset>-24130</wp:posOffset>
                </wp:positionH>
                <wp:positionV relativeFrom="paragraph">
                  <wp:posOffset>21590</wp:posOffset>
                </wp:positionV>
                <wp:extent cx="144625" cy="130629"/>
                <wp:effectExtent l="0" t="0" r="27305" b="22225"/>
                <wp:wrapNone/>
                <wp:docPr id="5" name="Rectangle 5"/>
                <wp:cNvGraphicFramePr/>
                <a:graphic xmlns:a="http://schemas.openxmlformats.org/drawingml/2006/main">
                  <a:graphicData uri="http://schemas.microsoft.com/office/word/2010/wordprocessingShape">
                    <wps:wsp>
                      <wps:cNvSpPr/>
                      <wps:spPr>
                        <a:xfrm>
                          <a:off x="0" y="0"/>
                          <a:ext cx="144625" cy="13062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17CE0" id="Rectangle 5" o:spid="_x0000_s1026" style="position:absolute;margin-left:-1.9pt;margin-top:1.7pt;width:11.4pt;height:1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" fillcolor="white [3212]" strokecolor="#003b24 [1604]" strokeweight="1pt"/>
            </w:pict>
          </mc:Fallback>
        </mc:AlternateContent>
      </w:r>
      <w:r>
        <w:rPr>
          <w:rFonts w:ascii="Calibri" w:eastAsia="Calibri" w:hAnsi="Calibri"/>
          <w:b/>
          <w:bCs/>
          <w:color w:val="3C3C3C" w:themeColor="text1"/>
          <w:lang w:val="en-NZ"/>
        </w:rPr>
        <w:t>Housing Provider</w:t>
      </w:r>
    </w:p>
    <w:p w14:paraId="2E43CD39" w14:textId="7BEAB97B" w:rsidR="006D3653" w:rsidRDefault="00CE6D5D" w:rsidP="00D01785">
      <w:pPr>
        <w:spacing w:after="160"/>
        <w:ind w:firstLine="360"/>
        <w:jc w:val="both"/>
        <w:rPr>
          <w:rFonts w:ascii="Calibri" w:eastAsia="Calibri" w:hAnsi="Calibri"/>
          <w:b/>
          <w:bCs/>
          <w:color w:val="3C3C3C"/>
          <w:lang w:val="en-NZ"/>
        </w:rPr>
      </w:pPr>
      <w:r>
        <w:rPr>
          <w:rFonts w:ascii="Calibri" w:eastAsia="Calibri" w:hAnsi="Calibri"/>
          <w:b/>
          <w:bCs/>
          <w:noProof/>
          <w:color w:val="3C3C3C" w:themeColor="text1"/>
          <w:lang w:val="en-NZ" w:eastAsia="en-NZ"/>
        </w:rPr>
        <w:lastRenderedPageBreak/>
        <mc:AlternateContent>
          <mc:Choice Requires="wps">
            <w:drawing>
              <wp:anchor distT="0" distB="0" distL="114300" distR="114300" simplePos="0" relativeHeight="251667456" behindDoc="0" locked="0" layoutInCell="1" allowOverlap="1" wp14:anchorId="439B8FD2" wp14:editId="6094977F">
                <wp:simplePos x="0" y="0"/>
                <wp:positionH relativeFrom="column">
                  <wp:posOffset>-23080</wp:posOffset>
                </wp:positionH>
                <wp:positionV relativeFrom="paragraph">
                  <wp:posOffset>291465</wp:posOffset>
                </wp:positionV>
                <wp:extent cx="144145" cy="130175"/>
                <wp:effectExtent l="0" t="0" r="27305" b="22225"/>
                <wp:wrapNone/>
                <wp:docPr id="9" name="Rectangle 9"/>
                <wp:cNvGraphicFramePr/>
                <a:graphic xmlns:a="http://schemas.openxmlformats.org/drawingml/2006/main">
                  <a:graphicData uri="http://schemas.microsoft.com/office/word/2010/wordprocessingShape">
                    <wps:wsp>
                      <wps:cNvSpPr/>
                      <wps:spPr>
                        <a:xfrm>
                          <a:off x="0" y="0"/>
                          <a:ext cx="144145" cy="1301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8058B" id="Rectangle 9" o:spid="_x0000_s1026" style="position:absolute;margin-left:-1.8pt;margin-top:22.95pt;width:11.35pt;height:1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" fillcolor="white [3212]" strokecolor="#003b24 [1604]" strokeweight="1pt"/>
            </w:pict>
          </mc:Fallback>
        </mc:AlternateContent>
      </w:r>
      <w:r w:rsidR="006D3653">
        <w:rPr>
          <w:rFonts w:ascii="Calibri" w:eastAsia="Calibri" w:hAnsi="Calibri"/>
          <w:b/>
          <w:bCs/>
          <w:noProof/>
          <w:color w:val="3C3C3C" w:themeColor="text1"/>
          <w:lang w:val="en-NZ" w:eastAsia="en-NZ"/>
        </w:rPr>
        <mc:AlternateContent>
          <mc:Choice Requires="wps">
            <w:drawing>
              <wp:anchor distT="0" distB="0" distL="114300" distR="114300" simplePos="0" relativeHeight="251659264" behindDoc="0" locked="0" layoutInCell="1" allowOverlap="1" wp14:anchorId="51D972BA" wp14:editId="4D74BC73">
                <wp:simplePos x="0" y="0"/>
                <wp:positionH relativeFrom="column">
                  <wp:posOffset>-24130</wp:posOffset>
                </wp:positionH>
                <wp:positionV relativeFrom="paragraph">
                  <wp:posOffset>29845</wp:posOffset>
                </wp:positionV>
                <wp:extent cx="144625" cy="130629"/>
                <wp:effectExtent l="0" t="0" r="27305" b="22225"/>
                <wp:wrapNone/>
                <wp:docPr id="4" name="Rectangle 4"/>
                <wp:cNvGraphicFramePr/>
                <a:graphic xmlns:a="http://schemas.openxmlformats.org/drawingml/2006/main">
                  <a:graphicData uri="http://schemas.microsoft.com/office/word/2010/wordprocessingShape">
                    <wps:wsp>
                      <wps:cNvSpPr/>
                      <wps:spPr>
                        <a:xfrm>
                          <a:off x="0" y="0"/>
                          <a:ext cx="144625" cy="13062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179D4E" id="Rectangle 4" o:spid="_x0000_s1026" style="position:absolute;margin-left:-1.9pt;margin-top:2.35pt;width:11.4pt;height: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" fillcolor="white [3212]" strokecolor="#003b24 [1604]" strokeweight="1pt"/>
            </w:pict>
          </mc:Fallback>
        </mc:AlternateContent>
      </w:r>
      <w:r w:rsidR="006D3653">
        <w:rPr>
          <w:rFonts w:ascii="Calibri" w:eastAsia="Calibri" w:hAnsi="Calibri"/>
          <w:b/>
          <w:bCs/>
          <w:color w:val="3C3C3C" w:themeColor="text1"/>
          <w:lang w:val="en-NZ"/>
        </w:rPr>
        <w:t>Iwi</w:t>
      </w:r>
    </w:p>
    <w:p w14:paraId="2BC58214" w14:textId="06E9897D" w:rsidR="00901E45" w:rsidRDefault="00CE6D5D" w:rsidP="004A0B9E">
      <w:pPr>
        <w:spacing w:after="160"/>
        <w:ind w:firstLine="360"/>
        <w:rPr>
          <w:rFonts w:ascii="Calibri" w:eastAsia="Calibri" w:hAnsi="Calibri"/>
          <w:b/>
          <w:bCs/>
          <w:color w:val="3C3C3C" w:themeColor="text1"/>
          <w:u w:val="single"/>
          <w:lang w:val="en-NZ"/>
        </w:rPr>
      </w:pPr>
      <w:r>
        <w:rPr>
          <w:rFonts w:ascii="Calibri" w:eastAsia="Calibri" w:hAnsi="Calibri"/>
          <w:b/>
          <w:bCs/>
          <w:color w:val="3C3C3C" w:themeColor="text1"/>
          <w:lang w:val="en-NZ"/>
        </w:rPr>
        <w:t xml:space="preserve">Other </w:t>
      </w:r>
      <w:r w:rsidR="0083047C">
        <w:rPr>
          <w:rFonts w:ascii="Calibri" w:eastAsia="Calibri" w:hAnsi="Calibri"/>
          <w:b/>
          <w:bCs/>
          <w:color w:val="3C3C3C" w:themeColor="text1"/>
          <w:lang w:val="en-NZ"/>
        </w:rPr>
        <w:t>(please specify role)</w:t>
      </w:r>
      <w:r w:rsidR="0083047C">
        <w:rPr>
          <w:rFonts w:ascii="Calibri" w:eastAsia="Calibri" w:hAnsi="Calibri"/>
          <w:b/>
          <w:bCs/>
          <w:color w:val="3C3C3C" w:themeColor="text1"/>
          <w:u w:val="single"/>
          <w:lang w:val="en-NZ"/>
        </w:rPr>
        <w:t>____________________________________</w:t>
      </w:r>
    </w:p>
    <w:p w14:paraId="04B9B20A" w14:textId="4284B2E8" w:rsidR="00CE6D5D" w:rsidRPr="00CE6D5D" w:rsidRDefault="00C8561A" w:rsidP="0040640C">
      <w:pPr>
        <w:numPr>
          <w:ilvl w:val="0"/>
          <w:numId w:val="1"/>
        </w:numPr>
        <w:jc w:val="both"/>
        <w:outlineLvl w:val="3"/>
        <w:rPr>
          <w:rFonts w:ascii="Calibri" w:eastAsia="Calibri" w:hAnsi="Calibri"/>
          <w:b/>
          <w:bCs/>
          <w:noProof/>
          <w:color w:val="FF0000"/>
          <w:sz w:val="28"/>
          <w:szCs w:val="28"/>
          <w:lang w:val="en-NZ"/>
        </w:rPr>
      </w:pPr>
      <w:r>
        <w:rPr>
          <w:rFonts w:ascii="Calibri" w:eastAsia="Calibri" w:hAnsi="Calibri"/>
          <w:noProof/>
          <w:color w:val="007749"/>
          <w:sz w:val="28"/>
          <w:szCs w:val="28"/>
          <w:lang w:val="en-NZ"/>
        </w:rPr>
        <w:t>Registration of Interest questions to be answered</w:t>
      </w:r>
    </w:p>
    <w:p w14:paraId="325FA193" w14:textId="77777777" w:rsidR="00CE6D5D" w:rsidRDefault="00CE6D5D" w:rsidP="00CE6D5D">
      <w:pPr>
        <w:jc w:val="both"/>
        <w:outlineLvl w:val="3"/>
        <w:rPr>
          <w:rFonts w:ascii="Calibri" w:eastAsia="Calibri" w:hAnsi="Calibri"/>
          <w:noProof/>
          <w:color w:val="007749"/>
          <w:sz w:val="28"/>
          <w:szCs w:val="28"/>
          <w:lang w:val="en-NZ"/>
        </w:rPr>
      </w:pPr>
    </w:p>
    <w:p w14:paraId="67E6E096" w14:textId="77777777" w:rsidR="00CE6D5D" w:rsidRDefault="00CE6D5D" w:rsidP="00CE6D5D">
      <w:pPr>
        <w:spacing w:after="160"/>
        <w:jc w:val="both"/>
        <w:rPr>
          <w:rFonts w:ascii="Calibri" w:eastAsia="Calibri" w:hAnsi="Calibri"/>
          <w:b/>
          <w:bCs/>
          <w:color w:val="3C3C3C"/>
          <w:lang w:val="en-NZ"/>
        </w:rPr>
      </w:pPr>
      <w:r>
        <w:rPr>
          <w:rFonts w:ascii="Calibri" w:eastAsia="Calibri" w:hAnsi="Calibri"/>
          <w:b/>
          <w:bCs/>
          <w:color w:val="3C3C3C"/>
          <w:lang w:val="en-NZ"/>
        </w:rPr>
        <w:t>Interest and Contribution</w:t>
      </w:r>
    </w:p>
    <w:p w14:paraId="1F42C6FE" w14:textId="77777777" w:rsidR="00CE6D5D" w:rsidRPr="002F0A20" w:rsidRDefault="00CE6D5D" w:rsidP="004A0B9E">
      <w:pPr>
        <w:numPr>
          <w:ilvl w:val="1"/>
          <w:numId w:val="8"/>
        </w:numPr>
        <w:spacing w:after="160"/>
        <w:contextualSpacing/>
        <w:jc w:val="both"/>
        <w:rPr>
          <w:rFonts w:ascii="Calibri" w:eastAsia="Calibri" w:hAnsi="Calibri"/>
          <w:color w:val="3C3C3C"/>
          <w:lang w:val="en-NZ"/>
        </w:rPr>
      </w:pPr>
      <w:r w:rsidRPr="002F0A20">
        <w:rPr>
          <w:rFonts w:ascii="Calibri" w:eastAsia="Calibri" w:hAnsi="Calibri"/>
          <w:color w:val="3C3C3C"/>
          <w:lang w:val="en-NZ"/>
        </w:rPr>
        <w:t>Provide an overview of the key attributes o</w:t>
      </w:r>
      <w:r>
        <w:rPr>
          <w:rFonts w:ascii="Calibri" w:eastAsia="Calibri" w:hAnsi="Calibri"/>
          <w:color w:val="3C3C3C"/>
          <w:lang w:val="en-NZ"/>
        </w:rPr>
        <w:t>r</w:t>
      </w:r>
      <w:r w:rsidRPr="002F0A20">
        <w:rPr>
          <w:rFonts w:ascii="Calibri" w:eastAsia="Calibri" w:hAnsi="Calibri"/>
          <w:color w:val="3C3C3C"/>
          <w:lang w:val="en-NZ"/>
        </w:rPr>
        <w:t xml:space="preserve"> areas of this project that you are </w:t>
      </w:r>
      <w:r w:rsidRPr="002D31B1">
        <w:rPr>
          <w:rFonts w:ascii="Calibri" w:eastAsia="Calibri" w:hAnsi="Calibri"/>
          <w:color w:val="3C3C3C"/>
          <w:lang w:val="en-NZ"/>
        </w:rPr>
        <w:t>interested</w:t>
      </w:r>
      <w:r w:rsidRPr="002F0A20">
        <w:rPr>
          <w:rFonts w:ascii="Calibri" w:eastAsia="Calibri" w:hAnsi="Calibri"/>
          <w:color w:val="3C3C3C"/>
          <w:lang w:val="en-NZ"/>
        </w:rPr>
        <w:t xml:space="preserve"> in, detailing what </w:t>
      </w:r>
      <w:r w:rsidRPr="002D31B1">
        <w:rPr>
          <w:rFonts w:ascii="Calibri" w:eastAsia="Calibri" w:hAnsi="Calibri"/>
          <w:color w:val="3C3C3C"/>
          <w:lang w:val="en-NZ"/>
        </w:rPr>
        <w:t>attracts</w:t>
      </w:r>
      <w:r w:rsidRPr="002F0A20">
        <w:rPr>
          <w:rFonts w:ascii="Calibri" w:eastAsia="Calibri" w:hAnsi="Calibri"/>
          <w:color w:val="3C3C3C"/>
          <w:lang w:val="en-NZ"/>
        </w:rPr>
        <w:t xml:space="preserve"> you to being part of a project team.</w:t>
      </w:r>
    </w:p>
    <w:p w14:paraId="5FD8B259" w14:textId="77777777" w:rsidR="00CE6D5D" w:rsidRPr="002F0A20" w:rsidRDefault="00CE6D5D" w:rsidP="004A0B9E">
      <w:pPr>
        <w:spacing w:after="160"/>
        <w:ind w:left="360"/>
        <w:contextualSpacing/>
        <w:jc w:val="both"/>
        <w:rPr>
          <w:rFonts w:ascii="Calibri" w:eastAsia="Calibri" w:hAnsi="Calibri"/>
          <w:color w:val="3C3C3C"/>
          <w:lang w:val="en-NZ"/>
        </w:rPr>
      </w:pPr>
    </w:p>
    <w:p w14:paraId="173EE364" w14:textId="58ABF77B" w:rsidR="00CE6D5D" w:rsidRDefault="00CE6D5D" w:rsidP="004A0B9E">
      <w:pPr>
        <w:numPr>
          <w:ilvl w:val="1"/>
          <w:numId w:val="8"/>
        </w:numPr>
        <w:spacing w:after="160"/>
        <w:contextualSpacing/>
        <w:jc w:val="both"/>
        <w:rPr>
          <w:rFonts w:ascii="Calibri" w:eastAsia="Calibri" w:hAnsi="Calibri"/>
          <w:color w:val="3C3C3C"/>
          <w:lang w:val="en-NZ"/>
        </w:rPr>
      </w:pPr>
      <w:r w:rsidRPr="002F0A20">
        <w:rPr>
          <w:rFonts w:ascii="Calibri" w:eastAsia="Calibri" w:hAnsi="Calibri"/>
          <w:color w:val="3C3C3C"/>
          <w:lang w:val="en-NZ"/>
        </w:rPr>
        <w:t>Identify the key role</w:t>
      </w:r>
      <w:r w:rsidR="004A0B9E">
        <w:rPr>
          <w:rFonts w:ascii="Calibri" w:eastAsia="Calibri" w:hAnsi="Calibri"/>
          <w:color w:val="3C3C3C"/>
          <w:lang w:val="en-NZ"/>
        </w:rPr>
        <w:t>(</w:t>
      </w:r>
      <w:r w:rsidRPr="002F0A20">
        <w:rPr>
          <w:rFonts w:ascii="Calibri" w:eastAsia="Calibri" w:hAnsi="Calibri"/>
          <w:color w:val="3C3C3C"/>
          <w:lang w:val="en-NZ"/>
        </w:rPr>
        <w:t>s</w:t>
      </w:r>
      <w:r w:rsidR="004A0B9E">
        <w:rPr>
          <w:rFonts w:ascii="Calibri" w:eastAsia="Calibri" w:hAnsi="Calibri"/>
          <w:color w:val="3C3C3C"/>
          <w:lang w:val="en-NZ"/>
        </w:rPr>
        <w:t>)</w:t>
      </w:r>
      <w:r w:rsidRPr="002F0A20">
        <w:rPr>
          <w:rFonts w:ascii="Calibri" w:eastAsia="Calibri" w:hAnsi="Calibri"/>
          <w:color w:val="3C3C3C"/>
          <w:lang w:val="en-NZ"/>
        </w:rPr>
        <w:t xml:space="preserve"> you would be interested in playing in the delivery of this project and why.</w:t>
      </w:r>
      <w:r>
        <w:rPr>
          <w:rFonts w:ascii="Calibri" w:eastAsia="Calibri" w:hAnsi="Calibri"/>
          <w:color w:val="3C3C3C"/>
          <w:lang w:val="en-NZ"/>
        </w:rPr>
        <w:t xml:space="preserve"> </w:t>
      </w:r>
      <w:r w:rsidR="004A0B9E">
        <w:rPr>
          <w:rFonts w:ascii="Calibri" w:eastAsia="Calibri" w:hAnsi="Calibri"/>
          <w:color w:val="3C3C3C"/>
          <w:lang w:val="en-NZ"/>
        </w:rPr>
        <w:t>Detail w</w:t>
      </w:r>
      <w:r>
        <w:rPr>
          <w:rFonts w:ascii="Calibri" w:eastAsia="Calibri" w:hAnsi="Calibri"/>
          <w:color w:val="3C3C3C"/>
          <w:lang w:val="en-NZ"/>
        </w:rPr>
        <w:t>hat skill set</w:t>
      </w:r>
      <w:r w:rsidR="000D037A">
        <w:rPr>
          <w:rFonts w:ascii="Calibri" w:eastAsia="Calibri" w:hAnsi="Calibri"/>
          <w:color w:val="3C3C3C"/>
          <w:lang w:val="en-NZ"/>
        </w:rPr>
        <w:t>(s), including relevant</w:t>
      </w:r>
      <w:r>
        <w:rPr>
          <w:rFonts w:ascii="Calibri" w:eastAsia="Calibri" w:hAnsi="Calibri"/>
          <w:color w:val="3C3C3C"/>
          <w:lang w:val="en-NZ"/>
        </w:rPr>
        <w:t xml:space="preserve"> track record you</w:t>
      </w:r>
      <w:r w:rsidR="000D037A">
        <w:rPr>
          <w:rFonts w:ascii="Calibri" w:eastAsia="Calibri" w:hAnsi="Calibri"/>
          <w:color w:val="3C3C3C"/>
          <w:lang w:val="en-NZ"/>
        </w:rPr>
        <w:t xml:space="preserve"> would</w:t>
      </w:r>
      <w:r>
        <w:rPr>
          <w:rFonts w:ascii="Calibri" w:eastAsia="Calibri" w:hAnsi="Calibri"/>
          <w:color w:val="3C3C3C"/>
          <w:lang w:val="en-NZ"/>
        </w:rPr>
        <w:t xml:space="preserve"> bring to a project team.</w:t>
      </w:r>
    </w:p>
    <w:p w14:paraId="746217BB" w14:textId="39CBCB89" w:rsidR="00AF1CBD" w:rsidRDefault="00AF1CBD" w:rsidP="004A0B9E">
      <w:pPr>
        <w:spacing w:after="160"/>
        <w:contextualSpacing/>
        <w:jc w:val="both"/>
        <w:rPr>
          <w:rFonts w:ascii="Calibri" w:eastAsia="Calibri" w:hAnsi="Calibri"/>
          <w:color w:val="3C3C3C"/>
          <w:lang w:val="en-NZ"/>
        </w:rPr>
      </w:pPr>
    </w:p>
    <w:p w14:paraId="1757F3BA" w14:textId="77777777" w:rsidR="00AF1CBD" w:rsidRDefault="00AF1CBD" w:rsidP="004A0B9E">
      <w:pPr>
        <w:numPr>
          <w:ilvl w:val="1"/>
          <w:numId w:val="8"/>
        </w:numPr>
        <w:spacing w:after="160"/>
        <w:contextualSpacing/>
        <w:jc w:val="both"/>
        <w:rPr>
          <w:rFonts w:ascii="Calibri" w:eastAsia="Calibri" w:hAnsi="Calibri"/>
          <w:color w:val="3C3C3C"/>
          <w:lang w:val="en-NZ"/>
        </w:rPr>
      </w:pPr>
      <w:r>
        <w:rPr>
          <w:rFonts w:ascii="Calibri" w:eastAsia="Calibri" w:hAnsi="Calibri"/>
          <w:color w:val="3C3C3C"/>
          <w:lang w:val="en-NZ"/>
        </w:rPr>
        <w:t>Provide an overview of your organisation including years’ operating, shareholders, number of staff, core vision etc.</w:t>
      </w:r>
    </w:p>
    <w:p w14:paraId="0BC3B675" w14:textId="77777777" w:rsidR="00AF1CBD" w:rsidRDefault="00AF1CBD" w:rsidP="004A0B9E">
      <w:pPr>
        <w:spacing w:after="160"/>
        <w:ind w:left="360"/>
        <w:contextualSpacing/>
        <w:jc w:val="both"/>
        <w:rPr>
          <w:rFonts w:ascii="Calibri" w:eastAsia="Calibri" w:hAnsi="Calibri"/>
          <w:color w:val="3C3C3C"/>
          <w:lang w:val="en-NZ"/>
        </w:rPr>
      </w:pPr>
    </w:p>
    <w:p w14:paraId="531C0804" w14:textId="528E2649" w:rsidR="006D2695" w:rsidRPr="006D2695" w:rsidRDefault="00C8561A" w:rsidP="00CE6D5D">
      <w:pPr>
        <w:jc w:val="both"/>
        <w:outlineLvl w:val="3"/>
        <w:rPr>
          <w:rFonts w:ascii="Calibri" w:eastAsia="Calibri" w:hAnsi="Calibri"/>
          <w:b/>
          <w:bCs/>
          <w:noProof/>
          <w:color w:val="FF0000"/>
          <w:sz w:val="28"/>
          <w:szCs w:val="28"/>
          <w:lang w:val="en-NZ"/>
        </w:rPr>
      </w:pPr>
      <w:r w:rsidRPr="006D2695">
        <w:rPr>
          <w:rFonts w:ascii="Calibri" w:eastAsia="Calibri" w:hAnsi="Calibri"/>
          <w:b/>
          <w:bCs/>
          <w:noProof/>
          <w:color w:val="007749"/>
          <w:sz w:val="28"/>
          <w:szCs w:val="28"/>
          <w:lang w:val="en-NZ"/>
        </w:rPr>
        <w:tab/>
      </w:r>
      <w:r w:rsidRPr="006D2695">
        <w:rPr>
          <w:rFonts w:ascii="Calibri" w:eastAsia="Calibri" w:hAnsi="Calibri"/>
          <w:b/>
          <w:bCs/>
          <w:noProof/>
          <w:color w:val="007749"/>
          <w:sz w:val="28"/>
          <w:szCs w:val="28"/>
          <w:lang w:val="en-NZ"/>
        </w:rPr>
        <w:tab/>
      </w:r>
      <w:r w:rsidRPr="006D2695">
        <w:rPr>
          <w:rFonts w:ascii="Calibri" w:eastAsia="Calibri" w:hAnsi="Calibri"/>
          <w:b/>
          <w:bCs/>
          <w:noProof/>
          <w:color w:val="007749"/>
          <w:sz w:val="28"/>
          <w:szCs w:val="28"/>
          <w:lang w:val="en-NZ"/>
        </w:rPr>
        <w:tab/>
      </w:r>
      <w:r w:rsidRPr="006D2695">
        <w:rPr>
          <w:rFonts w:ascii="Calibri" w:eastAsia="Calibri" w:hAnsi="Calibri"/>
          <w:b/>
          <w:bCs/>
          <w:noProof/>
          <w:color w:val="007749"/>
          <w:sz w:val="28"/>
          <w:szCs w:val="28"/>
          <w:lang w:val="en-NZ"/>
        </w:rPr>
        <w:tab/>
      </w:r>
    </w:p>
    <w:p w14:paraId="534B35AC" w14:textId="74E1A6E5" w:rsidR="004A0B9E" w:rsidRPr="006D2695" w:rsidRDefault="004A0B9E" w:rsidP="004A0B9E">
      <w:pPr>
        <w:numPr>
          <w:ilvl w:val="0"/>
          <w:numId w:val="1"/>
        </w:numPr>
        <w:jc w:val="both"/>
        <w:outlineLvl w:val="3"/>
        <w:rPr>
          <w:rFonts w:ascii="Calibri" w:eastAsia="Calibri" w:hAnsi="Calibri"/>
          <w:b/>
          <w:bCs/>
          <w:noProof/>
          <w:color w:val="FF0000"/>
          <w:sz w:val="28"/>
          <w:szCs w:val="28"/>
          <w:lang w:val="en-NZ"/>
        </w:rPr>
      </w:pPr>
      <w:r>
        <w:rPr>
          <w:rFonts w:ascii="Calibri" w:eastAsia="Calibri" w:hAnsi="Calibri"/>
          <w:noProof/>
          <w:color w:val="007749"/>
          <w:sz w:val="28"/>
          <w:szCs w:val="28"/>
          <w:lang w:val="en-NZ"/>
        </w:rPr>
        <w:t xml:space="preserve">Considering a multi-party </w:t>
      </w:r>
      <w:r w:rsidR="00252C7D">
        <w:rPr>
          <w:rFonts w:ascii="Calibri" w:eastAsia="Calibri" w:hAnsi="Calibri"/>
          <w:noProof/>
          <w:color w:val="007749"/>
          <w:sz w:val="28"/>
          <w:szCs w:val="28"/>
          <w:lang w:val="en-NZ"/>
        </w:rPr>
        <w:t xml:space="preserve">partnership </w:t>
      </w:r>
      <w:r>
        <w:rPr>
          <w:rFonts w:ascii="Calibri" w:eastAsia="Calibri" w:hAnsi="Calibri"/>
          <w:noProof/>
          <w:color w:val="007749"/>
          <w:sz w:val="28"/>
          <w:szCs w:val="28"/>
          <w:lang w:val="en-NZ"/>
        </w:rPr>
        <w:t>approach</w:t>
      </w:r>
      <w:r w:rsidRPr="006D2695">
        <w:rPr>
          <w:rFonts w:ascii="Calibri" w:eastAsia="Calibri" w:hAnsi="Calibri"/>
          <w:b/>
          <w:bCs/>
          <w:noProof/>
          <w:color w:val="007749"/>
          <w:sz w:val="28"/>
          <w:szCs w:val="28"/>
          <w:lang w:val="en-NZ"/>
        </w:rPr>
        <w:tab/>
      </w:r>
      <w:r w:rsidRPr="006D2695">
        <w:rPr>
          <w:rFonts w:ascii="Calibri" w:eastAsia="Calibri" w:hAnsi="Calibri"/>
          <w:b/>
          <w:bCs/>
          <w:noProof/>
          <w:color w:val="007749"/>
          <w:sz w:val="28"/>
          <w:szCs w:val="28"/>
          <w:lang w:val="en-NZ"/>
        </w:rPr>
        <w:tab/>
      </w:r>
      <w:r w:rsidRPr="006D2695">
        <w:rPr>
          <w:rFonts w:ascii="Calibri" w:eastAsia="Calibri" w:hAnsi="Calibri"/>
          <w:b/>
          <w:bCs/>
          <w:noProof/>
          <w:color w:val="007749"/>
          <w:sz w:val="28"/>
          <w:szCs w:val="28"/>
          <w:lang w:val="en-NZ"/>
        </w:rPr>
        <w:tab/>
      </w:r>
      <w:r w:rsidRPr="006D2695">
        <w:rPr>
          <w:rFonts w:ascii="Calibri" w:eastAsia="Calibri" w:hAnsi="Calibri"/>
          <w:b/>
          <w:bCs/>
          <w:noProof/>
          <w:color w:val="007749"/>
          <w:sz w:val="28"/>
          <w:szCs w:val="28"/>
          <w:lang w:val="en-NZ"/>
        </w:rPr>
        <w:tab/>
      </w:r>
      <w:r w:rsidRPr="006D2695">
        <w:rPr>
          <w:rFonts w:ascii="Calibri" w:eastAsia="Calibri" w:hAnsi="Calibri"/>
          <w:b/>
          <w:bCs/>
          <w:noProof/>
          <w:color w:val="007749"/>
          <w:sz w:val="28"/>
          <w:szCs w:val="28"/>
          <w:lang w:val="en-NZ"/>
        </w:rPr>
        <w:tab/>
      </w:r>
    </w:p>
    <w:p w14:paraId="67733414" w14:textId="77777777" w:rsidR="004A0B9E" w:rsidRDefault="004A0B9E" w:rsidP="00CE6D5D">
      <w:pPr>
        <w:jc w:val="both"/>
        <w:outlineLvl w:val="3"/>
        <w:rPr>
          <w:rFonts w:ascii="Calibri" w:eastAsia="Calibri" w:hAnsi="Calibri"/>
          <w:b/>
          <w:bCs/>
          <w:color w:val="3C3C3C"/>
          <w:lang w:val="en-NZ"/>
        </w:rPr>
      </w:pPr>
    </w:p>
    <w:p w14:paraId="3265E8E2" w14:textId="1E636DAC" w:rsidR="00CE6D5D" w:rsidRDefault="00CE6D5D" w:rsidP="00CE6D5D">
      <w:pPr>
        <w:jc w:val="both"/>
        <w:outlineLvl w:val="3"/>
        <w:rPr>
          <w:rFonts w:ascii="Calibri" w:eastAsia="Calibri" w:hAnsi="Calibri"/>
          <w:b/>
          <w:bCs/>
          <w:color w:val="3C3C3C"/>
          <w:lang w:val="en-NZ"/>
        </w:rPr>
      </w:pPr>
      <w:r>
        <w:rPr>
          <w:rFonts w:ascii="Calibri" w:eastAsia="Calibri" w:hAnsi="Calibri"/>
          <w:b/>
          <w:bCs/>
          <w:color w:val="3C3C3C"/>
          <w:lang w:val="en-NZ"/>
        </w:rPr>
        <w:t>Collaboration to deliver</w:t>
      </w:r>
    </w:p>
    <w:p w14:paraId="0AA3EC63" w14:textId="77777777" w:rsidR="00CE6D5D" w:rsidRDefault="00CE6D5D" w:rsidP="00CE6D5D">
      <w:pPr>
        <w:jc w:val="both"/>
        <w:outlineLvl w:val="3"/>
        <w:rPr>
          <w:rFonts w:ascii="Calibri" w:eastAsia="Calibri" w:hAnsi="Calibri"/>
          <w:b/>
          <w:bCs/>
          <w:color w:val="3C3C3C"/>
          <w:lang w:val="en-NZ"/>
        </w:rPr>
      </w:pPr>
    </w:p>
    <w:p w14:paraId="4DB053FA" w14:textId="717281CF" w:rsidR="00CE6D5D" w:rsidRPr="00B24C50" w:rsidRDefault="00CE6D5D" w:rsidP="00CE6D5D">
      <w:pPr>
        <w:jc w:val="both"/>
        <w:outlineLvl w:val="3"/>
        <w:rPr>
          <w:rFonts w:ascii="Calibri" w:eastAsia="Calibri" w:hAnsi="Calibri"/>
          <w:noProof/>
          <w:color w:val="3C3C3C"/>
          <w:lang w:val="en-NZ"/>
        </w:rPr>
      </w:pPr>
      <w:r w:rsidRPr="00B24C50">
        <w:rPr>
          <w:rFonts w:ascii="Calibri" w:eastAsia="Calibri" w:hAnsi="Calibri"/>
          <w:noProof/>
          <w:color w:val="3C3C3C"/>
          <w:lang w:val="en-NZ"/>
        </w:rPr>
        <w:t>This project may require multiple parties to collaborate to achieve the project vision. If you have interest in discussing a collaborati</w:t>
      </w:r>
      <w:r>
        <w:rPr>
          <w:rFonts w:ascii="Calibri" w:eastAsia="Calibri" w:hAnsi="Calibri"/>
          <w:noProof/>
          <w:color w:val="3C3C3C"/>
          <w:lang w:val="en-NZ"/>
        </w:rPr>
        <w:t>v</w:t>
      </w:r>
      <w:r w:rsidRPr="00B24C50">
        <w:rPr>
          <w:rFonts w:ascii="Calibri" w:eastAsia="Calibri" w:hAnsi="Calibri"/>
          <w:noProof/>
          <w:color w:val="3C3C3C"/>
          <w:lang w:val="en-NZ"/>
        </w:rPr>
        <w:t xml:space="preserve">e partnership approach to delivering this project please respond to this section: </w:t>
      </w:r>
    </w:p>
    <w:p w14:paraId="009278A3" w14:textId="35200131" w:rsidR="00CE6D5D" w:rsidRDefault="00CE6D5D" w:rsidP="00CE6D5D">
      <w:pPr>
        <w:jc w:val="both"/>
        <w:outlineLvl w:val="3"/>
        <w:rPr>
          <w:rFonts w:ascii="Calibri" w:eastAsia="Calibri" w:hAnsi="Calibri"/>
          <w:noProof/>
          <w:color w:val="007749"/>
          <w:sz w:val="28"/>
          <w:szCs w:val="28"/>
          <w:lang w:val="en-NZ"/>
        </w:rPr>
      </w:pPr>
    </w:p>
    <w:p w14:paraId="06468A2F" w14:textId="77777777" w:rsidR="004A0B9E" w:rsidRPr="004A0B9E" w:rsidRDefault="004A0B9E" w:rsidP="004A0B9E">
      <w:pPr>
        <w:pStyle w:val="ListParagraph"/>
        <w:numPr>
          <w:ilvl w:val="0"/>
          <w:numId w:val="8"/>
        </w:numPr>
        <w:spacing w:line="240" w:lineRule="auto"/>
        <w:jc w:val="both"/>
        <w:rPr>
          <w:rFonts w:ascii="Calibri" w:eastAsia="Calibri" w:hAnsi="Calibri" w:cs="Times New Roman"/>
          <w:vanish/>
          <w:color w:val="3C3C3C"/>
        </w:rPr>
      </w:pPr>
    </w:p>
    <w:p w14:paraId="0E2ABE63" w14:textId="2C5E74EF" w:rsidR="00CE6D5D" w:rsidRDefault="00CE6D5D" w:rsidP="004A0B9E">
      <w:pPr>
        <w:numPr>
          <w:ilvl w:val="1"/>
          <w:numId w:val="8"/>
        </w:numPr>
        <w:spacing w:after="160"/>
        <w:contextualSpacing/>
        <w:jc w:val="both"/>
        <w:rPr>
          <w:rFonts w:ascii="Calibri" w:eastAsia="Calibri" w:hAnsi="Calibri"/>
          <w:color w:val="3C3C3C"/>
          <w:lang w:val="en-NZ"/>
        </w:rPr>
      </w:pPr>
      <w:r>
        <w:rPr>
          <w:rFonts w:ascii="Calibri" w:eastAsia="Calibri" w:hAnsi="Calibri"/>
          <w:color w:val="3C3C3C"/>
          <w:lang w:val="en-NZ"/>
        </w:rPr>
        <w:t>Please indicate where your primary intere</w:t>
      </w:r>
      <w:r w:rsidR="00AF1CBD">
        <w:rPr>
          <w:rFonts w:ascii="Calibri" w:eastAsia="Calibri" w:hAnsi="Calibri"/>
          <w:color w:val="3C3C3C"/>
          <w:lang w:val="en-NZ"/>
        </w:rPr>
        <w:t>s</w:t>
      </w:r>
      <w:r>
        <w:rPr>
          <w:rFonts w:ascii="Calibri" w:eastAsia="Calibri" w:hAnsi="Calibri"/>
          <w:color w:val="3C3C3C"/>
          <w:lang w:val="en-NZ"/>
        </w:rPr>
        <w:t>t</w:t>
      </w:r>
      <w:r w:rsidR="004A0B9E">
        <w:rPr>
          <w:rFonts w:ascii="Calibri" w:eastAsia="Calibri" w:hAnsi="Calibri"/>
          <w:color w:val="3C3C3C"/>
          <w:lang w:val="en-NZ"/>
        </w:rPr>
        <w:t>(s)</w:t>
      </w:r>
      <w:r>
        <w:rPr>
          <w:rFonts w:ascii="Calibri" w:eastAsia="Calibri" w:hAnsi="Calibri"/>
          <w:color w:val="3C3C3C"/>
          <w:lang w:val="en-NZ"/>
        </w:rPr>
        <w:t xml:space="preserve"> lies.</w:t>
      </w:r>
    </w:p>
    <w:p w14:paraId="18D6A626" w14:textId="77777777" w:rsidR="00CE6D5D" w:rsidRDefault="00CE6D5D" w:rsidP="00AC194E">
      <w:pPr>
        <w:spacing w:after="160"/>
        <w:ind w:left="792"/>
        <w:contextualSpacing/>
        <w:jc w:val="both"/>
        <w:rPr>
          <w:rFonts w:ascii="Calibri" w:eastAsia="Calibri" w:hAnsi="Calibri"/>
          <w:color w:val="3C3C3C"/>
          <w:lang w:val="en-NZ"/>
        </w:rPr>
      </w:pPr>
    </w:p>
    <w:p w14:paraId="4AC1DA08" w14:textId="3EB8C539" w:rsidR="004A0B9E" w:rsidRPr="00AC194E" w:rsidRDefault="00CE6D5D" w:rsidP="00AC194E">
      <w:pPr>
        <w:numPr>
          <w:ilvl w:val="1"/>
          <w:numId w:val="8"/>
        </w:numPr>
        <w:spacing w:after="160"/>
        <w:contextualSpacing/>
        <w:jc w:val="both"/>
        <w:rPr>
          <w:rFonts w:ascii="Calibri" w:eastAsia="Calibri" w:hAnsi="Calibri"/>
          <w:color w:val="3C3C3C"/>
          <w:lang w:val="en-NZ"/>
        </w:rPr>
      </w:pPr>
      <w:r>
        <w:rPr>
          <w:rFonts w:ascii="Calibri" w:eastAsia="Calibri" w:hAnsi="Calibri"/>
          <w:color w:val="3C3C3C"/>
          <w:lang w:val="en-NZ"/>
        </w:rPr>
        <w:t>Please detail other partners you may wish to engage in the development of a proposal.</w:t>
      </w:r>
      <w:r w:rsidR="004A0B9E">
        <w:rPr>
          <w:rFonts w:ascii="Calibri" w:eastAsia="Calibri" w:hAnsi="Calibri"/>
          <w:color w:val="3C3C3C"/>
          <w:lang w:val="en-NZ"/>
        </w:rPr>
        <w:t xml:space="preserve"> </w:t>
      </w:r>
    </w:p>
    <w:p w14:paraId="5F759797" w14:textId="77777777" w:rsidR="00FD06F7" w:rsidRDefault="00FD06F7" w:rsidP="00AC194E">
      <w:pPr>
        <w:spacing w:after="160"/>
        <w:contextualSpacing/>
        <w:jc w:val="both"/>
        <w:rPr>
          <w:rFonts w:ascii="Calibri" w:eastAsia="Calibri" w:hAnsi="Calibri"/>
          <w:color w:val="3C3C3C"/>
          <w:lang w:val="en-NZ"/>
        </w:rPr>
      </w:pPr>
    </w:p>
    <w:p w14:paraId="6A0279D5" w14:textId="4FD782F3" w:rsidR="00FD06F7" w:rsidRDefault="004A0B9E" w:rsidP="00AC194E">
      <w:pPr>
        <w:numPr>
          <w:ilvl w:val="1"/>
          <w:numId w:val="8"/>
        </w:numPr>
        <w:spacing w:after="160"/>
        <w:contextualSpacing/>
        <w:jc w:val="both"/>
        <w:rPr>
          <w:rFonts w:ascii="Calibri" w:eastAsia="Calibri" w:hAnsi="Calibri"/>
          <w:color w:val="3C3C3C"/>
          <w:lang w:val="en-NZ"/>
        </w:rPr>
      </w:pPr>
      <w:r w:rsidRPr="004A0B9E">
        <w:rPr>
          <w:rFonts w:ascii="Calibri" w:eastAsia="Calibri" w:hAnsi="Calibri"/>
          <w:color w:val="3C3C3C"/>
          <w:lang w:val="en-NZ"/>
        </w:rPr>
        <w:t xml:space="preserve">Please identify areas where </w:t>
      </w:r>
      <w:r w:rsidR="00F33335">
        <w:rPr>
          <w:rFonts w:ascii="Calibri" w:eastAsia="Calibri" w:hAnsi="Calibri"/>
          <w:color w:val="3C3C3C"/>
          <w:lang w:val="en-NZ"/>
        </w:rPr>
        <w:t>you/</w:t>
      </w:r>
      <w:r w:rsidRPr="004A0B9E">
        <w:rPr>
          <w:rFonts w:ascii="Calibri" w:eastAsia="Calibri" w:hAnsi="Calibri"/>
          <w:color w:val="3C3C3C"/>
          <w:lang w:val="en-NZ"/>
        </w:rPr>
        <w:t>your proposed partners may not have the necessary resources/expertise to deliver the project.</w:t>
      </w:r>
    </w:p>
    <w:p w14:paraId="0C7850E5" w14:textId="77777777" w:rsidR="00CE6D5D" w:rsidRDefault="00CE6D5D" w:rsidP="00AC194E">
      <w:pPr>
        <w:spacing w:after="160"/>
        <w:ind w:left="792"/>
        <w:contextualSpacing/>
        <w:jc w:val="both"/>
        <w:rPr>
          <w:rFonts w:ascii="Calibri" w:eastAsia="Calibri" w:hAnsi="Calibri"/>
          <w:color w:val="3C3C3C"/>
          <w:lang w:val="en-NZ"/>
        </w:rPr>
      </w:pPr>
    </w:p>
    <w:p w14:paraId="7EC4254C" w14:textId="77777777" w:rsidR="00CE6D5D" w:rsidRDefault="00CE6D5D" w:rsidP="004A0B9E">
      <w:pPr>
        <w:numPr>
          <w:ilvl w:val="1"/>
          <w:numId w:val="8"/>
        </w:numPr>
        <w:spacing w:after="160"/>
        <w:contextualSpacing/>
        <w:jc w:val="both"/>
        <w:rPr>
          <w:rFonts w:ascii="Calibri" w:eastAsia="Calibri" w:hAnsi="Calibri"/>
          <w:color w:val="3C3C3C"/>
          <w:lang w:val="en-NZ"/>
        </w:rPr>
      </w:pPr>
      <w:r w:rsidRPr="00D01785">
        <w:rPr>
          <w:rFonts w:ascii="Calibri" w:eastAsia="Calibri" w:hAnsi="Calibri"/>
          <w:color w:val="3C3C3C"/>
          <w:lang w:val="en-NZ"/>
        </w:rPr>
        <w:t xml:space="preserve">Please include evidence of engagement or willingness to work with </w:t>
      </w:r>
      <w:r>
        <w:rPr>
          <w:rFonts w:ascii="Calibri" w:eastAsia="Calibri" w:hAnsi="Calibri"/>
          <w:color w:val="3C3C3C"/>
          <w:lang w:val="en-NZ"/>
        </w:rPr>
        <w:t>other parties to realise an outcome.</w:t>
      </w:r>
    </w:p>
    <w:p w14:paraId="756C579E" w14:textId="77777777" w:rsidR="00F10C31" w:rsidRDefault="00F10C31" w:rsidP="0040640C">
      <w:pPr>
        <w:jc w:val="both"/>
        <w:outlineLvl w:val="3"/>
        <w:rPr>
          <w:rFonts w:ascii="Calibri" w:eastAsia="Calibri" w:hAnsi="Calibri"/>
          <w:noProof/>
          <w:color w:val="007749"/>
          <w:lang w:val="en-NZ"/>
        </w:rPr>
      </w:pPr>
    </w:p>
    <w:p w14:paraId="28E12070" w14:textId="069173D5" w:rsidR="0040640C" w:rsidRPr="000D037A" w:rsidRDefault="000D037A" w:rsidP="000D037A">
      <w:pPr>
        <w:spacing w:after="240"/>
        <w:jc w:val="both"/>
        <w:outlineLvl w:val="3"/>
        <w:rPr>
          <w:rFonts w:ascii="Calibri" w:eastAsia="Calibri" w:hAnsi="Calibri"/>
          <w:b/>
          <w:bCs/>
          <w:noProof/>
          <w:color w:val="FF0000"/>
          <w:sz w:val="28"/>
          <w:szCs w:val="28"/>
          <w:lang w:val="en-NZ"/>
        </w:rPr>
      </w:pPr>
      <w:r>
        <w:rPr>
          <w:rFonts w:ascii="Calibri" w:eastAsia="Calibri" w:hAnsi="Calibri"/>
          <w:noProof/>
          <w:color w:val="007749"/>
          <w:sz w:val="28"/>
          <w:szCs w:val="28"/>
          <w:lang w:val="en-NZ"/>
        </w:rPr>
        <w:t xml:space="preserve">Note: </w:t>
      </w:r>
      <w:r w:rsidR="00CC1A7E">
        <w:rPr>
          <w:rFonts w:ascii="Calibri" w:eastAsia="Calibri" w:hAnsi="Calibri"/>
          <w:noProof/>
          <w:color w:val="007749"/>
          <w:sz w:val="28"/>
          <w:szCs w:val="28"/>
          <w:lang w:val="en-NZ"/>
        </w:rPr>
        <w:t>Programme and</w:t>
      </w:r>
      <w:r w:rsidR="00C8561A">
        <w:rPr>
          <w:rFonts w:ascii="Calibri" w:eastAsia="Calibri" w:hAnsi="Calibri"/>
          <w:noProof/>
          <w:color w:val="007749"/>
          <w:sz w:val="28"/>
          <w:szCs w:val="28"/>
          <w:lang w:val="en-NZ"/>
        </w:rPr>
        <w:t xml:space="preserve"> Commercial Terms</w:t>
      </w:r>
      <w:r w:rsidR="00C8561A" w:rsidRPr="006D2695">
        <w:rPr>
          <w:rFonts w:ascii="Calibri" w:eastAsia="Calibri" w:hAnsi="Calibri"/>
          <w:b/>
          <w:bCs/>
          <w:noProof/>
          <w:color w:val="007749"/>
          <w:sz w:val="28"/>
          <w:szCs w:val="28"/>
          <w:lang w:val="en-NZ"/>
        </w:rPr>
        <w:tab/>
      </w:r>
      <w:r w:rsidR="00C8561A" w:rsidRPr="006D2695">
        <w:rPr>
          <w:rFonts w:ascii="Calibri" w:eastAsia="Calibri" w:hAnsi="Calibri"/>
          <w:b/>
          <w:bCs/>
          <w:noProof/>
          <w:color w:val="007749"/>
          <w:sz w:val="28"/>
          <w:szCs w:val="28"/>
          <w:lang w:val="en-NZ"/>
        </w:rPr>
        <w:tab/>
      </w:r>
      <w:r w:rsidR="00C8561A" w:rsidRPr="006D2695">
        <w:rPr>
          <w:rFonts w:ascii="Calibri" w:eastAsia="Calibri" w:hAnsi="Calibri"/>
          <w:b/>
          <w:bCs/>
          <w:noProof/>
          <w:color w:val="007749"/>
          <w:sz w:val="28"/>
          <w:szCs w:val="28"/>
          <w:lang w:val="en-NZ"/>
        </w:rPr>
        <w:tab/>
      </w:r>
      <w:r w:rsidR="00C8561A" w:rsidRPr="006D2695">
        <w:rPr>
          <w:rFonts w:ascii="Calibri" w:eastAsia="Calibri" w:hAnsi="Calibri"/>
          <w:b/>
          <w:bCs/>
          <w:noProof/>
          <w:color w:val="007749"/>
          <w:sz w:val="28"/>
          <w:szCs w:val="28"/>
          <w:lang w:val="en-NZ"/>
        </w:rPr>
        <w:tab/>
      </w:r>
      <w:r w:rsidR="00C8561A" w:rsidRPr="006D2695">
        <w:rPr>
          <w:rFonts w:ascii="Calibri" w:eastAsia="Calibri" w:hAnsi="Calibri"/>
          <w:b/>
          <w:bCs/>
          <w:noProof/>
          <w:color w:val="007749"/>
          <w:sz w:val="28"/>
          <w:szCs w:val="28"/>
          <w:lang w:val="en-NZ"/>
        </w:rPr>
        <w:tab/>
      </w:r>
    </w:p>
    <w:p w14:paraId="56D7815E" w14:textId="77777777" w:rsidR="004A0B9E" w:rsidRPr="004A0B9E" w:rsidRDefault="004A0B9E" w:rsidP="004A0B9E">
      <w:pPr>
        <w:pStyle w:val="ListParagraph"/>
        <w:numPr>
          <w:ilvl w:val="0"/>
          <w:numId w:val="8"/>
        </w:numPr>
        <w:spacing w:line="240" w:lineRule="auto"/>
        <w:jc w:val="both"/>
        <w:rPr>
          <w:rFonts w:ascii="Calibri" w:eastAsia="Calibri" w:hAnsi="Calibri" w:cs="Times New Roman"/>
          <w:vanish/>
          <w:color w:val="3C3C3C"/>
        </w:rPr>
      </w:pPr>
    </w:p>
    <w:p w14:paraId="07647174" w14:textId="54BAB010" w:rsidR="00D91BD8" w:rsidRPr="000D037A" w:rsidRDefault="00D91BD8" w:rsidP="000D037A">
      <w:pPr>
        <w:spacing w:after="160"/>
        <w:contextualSpacing/>
        <w:jc w:val="both"/>
        <w:rPr>
          <w:rFonts w:ascii="Calibri" w:eastAsia="Calibri" w:hAnsi="Calibri"/>
          <w:color w:val="3C3C3C"/>
          <w:lang w:val="en-NZ"/>
        </w:rPr>
      </w:pPr>
      <w:r>
        <w:rPr>
          <w:rFonts w:ascii="Calibri" w:eastAsia="Calibri" w:hAnsi="Calibri"/>
          <w:color w:val="3C3C3C"/>
          <w:lang w:val="en-NZ"/>
        </w:rPr>
        <w:t xml:space="preserve">Kāinga </w:t>
      </w:r>
      <w:r w:rsidRPr="000D037A">
        <w:rPr>
          <w:rFonts w:ascii="Calibri" w:eastAsia="Calibri" w:hAnsi="Calibri"/>
          <w:color w:val="3C3C3C"/>
          <w:lang w:val="en-NZ"/>
        </w:rPr>
        <w:t>Ora</w:t>
      </w:r>
      <w:r w:rsidR="000D037A" w:rsidRPr="000D037A">
        <w:rPr>
          <w:rFonts w:ascii="Calibri" w:eastAsia="Calibri" w:hAnsi="Calibri"/>
          <w:color w:val="3C3C3C"/>
          <w:lang w:val="en-NZ"/>
        </w:rPr>
        <w:t xml:space="preserve"> expects</w:t>
      </w:r>
      <w:r w:rsidRPr="000D037A">
        <w:rPr>
          <w:rFonts w:ascii="Calibri" w:eastAsia="Calibri" w:hAnsi="Calibri"/>
          <w:color w:val="3C3C3C"/>
          <w:lang w:val="en-NZ"/>
        </w:rPr>
        <w:t xml:space="preserve"> that </w:t>
      </w:r>
      <w:r w:rsidR="006D3653" w:rsidRPr="000D037A">
        <w:rPr>
          <w:rFonts w:ascii="Calibri" w:eastAsia="Calibri" w:hAnsi="Calibri"/>
          <w:color w:val="3C3C3C"/>
          <w:lang w:val="en-NZ"/>
        </w:rPr>
        <w:t xml:space="preserve">potential partners </w:t>
      </w:r>
      <w:r w:rsidRPr="000D037A">
        <w:rPr>
          <w:rFonts w:ascii="Calibri" w:eastAsia="Calibri" w:hAnsi="Calibri"/>
          <w:color w:val="3C3C3C"/>
          <w:lang w:val="en-NZ"/>
        </w:rPr>
        <w:t xml:space="preserve">would meet the following </w:t>
      </w:r>
      <w:r w:rsidR="000D037A" w:rsidRPr="000D037A">
        <w:rPr>
          <w:rFonts w:ascii="Calibri" w:eastAsia="Calibri" w:hAnsi="Calibri"/>
          <w:color w:val="3C3C3C"/>
          <w:lang w:val="en-NZ"/>
        </w:rPr>
        <w:t xml:space="preserve">indicative </w:t>
      </w:r>
      <w:r w:rsidRPr="000D037A">
        <w:rPr>
          <w:rFonts w:ascii="Calibri" w:eastAsia="Calibri" w:hAnsi="Calibri"/>
          <w:color w:val="3C3C3C"/>
          <w:lang w:val="en-NZ"/>
        </w:rPr>
        <w:t>milestones:</w:t>
      </w:r>
    </w:p>
    <w:p w14:paraId="33611EF2" w14:textId="476FF07C" w:rsidR="00D91BD8" w:rsidRPr="000D037A" w:rsidRDefault="00465687" w:rsidP="000D037A">
      <w:pPr>
        <w:numPr>
          <w:ilvl w:val="0"/>
          <w:numId w:val="5"/>
        </w:numPr>
        <w:spacing w:after="160"/>
        <w:contextualSpacing/>
        <w:jc w:val="both"/>
        <w:rPr>
          <w:rFonts w:ascii="Calibri" w:eastAsia="Calibri" w:hAnsi="Calibri"/>
          <w:color w:val="3C3C3C"/>
          <w:lang w:val="en-NZ"/>
        </w:rPr>
      </w:pPr>
      <w:r w:rsidRPr="000D037A">
        <w:rPr>
          <w:rFonts w:ascii="Calibri" w:eastAsia="Calibri" w:hAnsi="Calibri"/>
          <w:color w:val="3C3C3C"/>
          <w:lang w:val="en-NZ"/>
        </w:rPr>
        <w:t>S</w:t>
      </w:r>
      <w:r w:rsidR="00D91BD8" w:rsidRPr="000D037A">
        <w:rPr>
          <w:rFonts w:ascii="Calibri" w:eastAsia="Calibri" w:hAnsi="Calibri"/>
          <w:color w:val="3C3C3C"/>
          <w:lang w:val="en-NZ"/>
        </w:rPr>
        <w:t xml:space="preserve">igned </w:t>
      </w:r>
      <w:r w:rsidRPr="000D037A">
        <w:rPr>
          <w:rFonts w:ascii="Calibri" w:eastAsia="Calibri" w:hAnsi="Calibri"/>
          <w:color w:val="3C3C3C"/>
          <w:lang w:val="en-NZ"/>
        </w:rPr>
        <w:t xml:space="preserve">Unconditional </w:t>
      </w:r>
      <w:r w:rsidR="00D91BD8" w:rsidRPr="000D037A">
        <w:rPr>
          <w:rFonts w:ascii="Calibri" w:eastAsia="Calibri" w:hAnsi="Calibri"/>
          <w:color w:val="3C3C3C"/>
          <w:lang w:val="en-NZ"/>
        </w:rPr>
        <w:t>Development Agreement or L</w:t>
      </w:r>
      <w:r w:rsidR="000D037A" w:rsidRPr="000D037A">
        <w:rPr>
          <w:rFonts w:ascii="Calibri" w:eastAsia="Calibri" w:hAnsi="Calibri"/>
          <w:color w:val="3C3C3C"/>
          <w:lang w:val="en-NZ"/>
        </w:rPr>
        <w:t>icence to Occupy</w:t>
      </w:r>
      <w:r w:rsidR="00D91BD8" w:rsidRPr="000D037A">
        <w:rPr>
          <w:rFonts w:ascii="Calibri" w:eastAsia="Calibri" w:hAnsi="Calibri"/>
          <w:color w:val="3C3C3C"/>
          <w:lang w:val="en-NZ"/>
        </w:rPr>
        <w:t xml:space="preserve"> granted no later than June 2024 </w:t>
      </w:r>
    </w:p>
    <w:p w14:paraId="2FECFF69" w14:textId="273EF71C" w:rsidR="0040640C" w:rsidRPr="000D037A" w:rsidRDefault="00D91BD8" w:rsidP="000D037A">
      <w:pPr>
        <w:numPr>
          <w:ilvl w:val="0"/>
          <w:numId w:val="5"/>
        </w:numPr>
        <w:spacing w:after="160"/>
        <w:contextualSpacing/>
        <w:jc w:val="both"/>
        <w:rPr>
          <w:rFonts w:ascii="Calibri" w:eastAsia="Calibri" w:hAnsi="Calibri"/>
          <w:color w:val="3C3C3C"/>
          <w:lang w:val="en-NZ"/>
        </w:rPr>
      </w:pPr>
      <w:r w:rsidRPr="000D037A">
        <w:rPr>
          <w:rFonts w:ascii="Calibri" w:eastAsia="Calibri" w:hAnsi="Calibri"/>
          <w:color w:val="3C3C3C"/>
          <w:lang w:val="en-NZ"/>
        </w:rPr>
        <w:t xml:space="preserve">Physical works </w:t>
      </w:r>
      <w:r w:rsidR="00513A04" w:rsidRPr="000D037A">
        <w:rPr>
          <w:rFonts w:ascii="Calibri" w:eastAsia="Calibri" w:hAnsi="Calibri"/>
          <w:color w:val="3C3C3C"/>
          <w:lang w:val="en-NZ"/>
        </w:rPr>
        <w:t xml:space="preserve">for all units </w:t>
      </w:r>
      <w:r w:rsidRPr="000D037A">
        <w:rPr>
          <w:rFonts w:ascii="Calibri" w:eastAsia="Calibri" w:hAnsi="Calibri"/>
          <w:color w:val="3C3C3C"/>
          <w:lang w:val="en-NZ"/>
        </w:rPr>
        <w:t xml:space="preserve">completed </w:t>
      </w:r>
      <w:r w:rsidR="00874E8A" w:rsidRPr="000D037A">
        <w:rPr>
          <w:rFonts w:ascii="Calibri" w:eastAsia="Calibri" w:hAnsi="Calibri"/>
          <w:color w:val="3C3C3C"/>
          <w:lang w:val="en-NZ"/>
        </w:rPr>
        <w:t xml:space="preserve">no later than </w:t>
      </w:r>
      <w:r w:rsidR="00B43FD4" w:rsidRPr="000D037A">
        <w:rPr>
          <w:rFonts w:ascii="Calibri" w:eastAsia="Calibri" w:hAnsi="Calibri"/>
          <w:color w:val="3C3C3C"/>
          <w:lang w:val="en-NZ"/>
        </w:rPr>
        <w:t>December 2027</w:t>
      </w:r>
      <w:r w:rsidR="00C8561A" w:rsidRPr="000D037A">
        <w:rPr>
          <w:rFonts w:ascii="Calibri" w:eastAsia="Calibri" w:hAnsi="Calibri"/>
          <w:color w:val="3C3C3C"/>
          <w:lang w:val="en-NZ"/>
        </w:rPr>
        <w:t xml:space="preserve">  </w:t>
      </w:r>
    </w:p>
    <w:p w14:paraId="320F1C4A" w14:textId="77777777" w:rsidR="004C03E9" w:rsidRPr="000D037A" w:rsidRDefault="004C03E9" w:rsidP="3716C95C">
      <w:pPr>
        <w:spacing w:after="160"/>
        <w:contextualSpacing/>
        <w:jc w:val="both"/>
        <w:rPr>
          <w:rFonts w:ascii="Calibri" w:eastAsia="Calibri" w:hAnsi="Calibri"/>
          <w:color w:val="3C3C3C"/>
          <w:lang w:val="en-NZ"/>
        </w:rPr>
      </w:pPr>
    </w:p>
    <w:p w14:paraId="45A1144E" w14:textId="5EC64A14" w:rsidR="00D9224E" w:rsidRDefault="00D9224E" w:rsidP="00D9224E">
      <w:pPr>
        <w:spacing w:after="160"/>
        <w:contextualSpacing/>
        <w:jc w:val="both"/>
        <w:rPr>
          <w:rFonts w:ascii="Calibri" w:eastAsia="Calibri" w:hAnsi="Calibri"/>
          <w:i/>
          <w:iCs/>
          <w:color w:val="3C3C3C" w:themeColor="text1"/>
          <w:lang w:val="en-NZ"/>
        </w:rPr>
      </w:pPr>
      <w:r>
        <w:rPr>
          <w:rFonts w:ascii="Calibri" w:eastAsia="Calibri" w:hAnsi="Calibri"/>
          <w:i/>
          <w:iCs/>
          <w:color w:val="3C3C3C" w:themeColor="text1"/>
          <w:lang w:val="en-NZ"/>
        </w:rPr>
        <w:t xml:space="preserve">Kāinga Ora utilises a standard form Development Agreement detailing fixed General Terms, which will be made available following initial responses to the Information Memorandum process. </w:t>
      </w:r>
    </w:p>
    <w:p w14:paraId="280678F2" w14:textId="77777777" w:rsidR="00D9224E" w:rsidRDefault="00D9224E" w:rsidP="00D9224E">
      <w:pPr>
        <w:spacing w:after="160"/>
        <w:contextualSpacing/>
        <w:jc w:val="both"/>
        <w:rPr>
          <w:rFonts w:ascii="Calibri" w:eastAsia="Calibri" w:hAnsi="Calibri"/>
          <w:i/>
          <w:iCs/>
          <w:color w:val="3C3C3C" w:themeColor="text1"/>
          <w:lang w:val="en-NZ"/>
        </w:rPr>
      </w:pPr>
    </w:p>
    <w:p w14:paraId="08BCFEC1" w14:textId="03DF492A" w:rsidR="0040640C" w:rsidRPr="004C03E9" w:rsidRDefault="000D037A" w:rsidP="00D9224E">
      <w:pPr>
        <w:spacing w:after="160"/>
        <w:contextualSpacing/>
        <w:jc w:val="both"/>
        <w:rPr>
          <w:rFonts w:ascii="Calibri" w:eastAsia="Calibri" w:hAnsi="Calibri"/>
          <w:i/>
          <w:iCs/>
          <w:color w:val="3C3C3C"/>
          <w:lang w:val="en-NZ"/>
        </w:rPr>
      </w:pPr>
      <w:r w:rsidRPr="000D037A">
        <w:rPr>
          <w:rFonts w:ascii="Calibri" w:eastAsia="Calibri" w:hAnsi="Calibri"/>
          <w:i/>
          <w:iCs/>
          <w:color w:val="3C3C3C" w:themeColor="text1"/>
          <w:lang w:val="en-NZ"/>
        </w:rPr>
        <w:t>Should you have any questions relating to the opportunity that are material to your responses, please</w:t>
      </w:r>
      <w:r w:rsidR="00C8561A" w:rsidRPr="000D037A">
        <w:rPr>
          <w:rFonts w:ascii="Calibri" w:eastAsia="Calibri" w:hAnsi="Calibri"/>
          <w:i/>
          <w:iCs/>
          <w:color w:val="3C3C3C" w:themeColor="text1"/>
          <w:lang w:val="en-NZ"/>
        </w:rPr>
        <w:t xml:space="preserve"> talk to us prior to submitting</w:t>
      </w:r>
      <w:r w:rsidR="00C8561A" w:rsidRPr="3716C95C">
        <w:rPr>
          <w:rFonts w:ascii="Calibri" w:eastAsia="Calibri" w:hAnsi="Calibri"/>
          <w:i/>
          <w:iCs/>
          <w:color w:val="3C3C3C" w:themeColor="text1"/>
          <w:lang w:val="en-NZ"/>
        </w:rPr>
        <w:t xml:space="preserve"> your proposal</w:t>
      </w:r>
      <w:r>
        <w:rPr>
          <w:rFonts w:ascii="Calibri" w:eastAsia="Calibri" w:hAnsi="Calibri"/>
          <w:i/>
          <w:iCs/>
          <w:color w:val="3C3C3C" w:themeColor="text1"/>
          <w:lang w:val="en-NZ"/>
        </w:rPr>
        <w:t>.</w:t>
      </w:r>
      <w:r w:rsidR="00C8561A" w:rsidRPr="3716C95C">
        <w:rPr>
          <w:rFonts w:ascii="Calibri" w:eastAsia="Calibri" w:hAnsi="Calibri"/>
          <w:i/>
          <w:iCs/>
          <w:color w:val="3C3C3C" w:themeColor="text1"/>
          <w:lang w:val="en-NZ"/>
        </w:rPr>
        <w:t xml:space="preserve"> </w:t>
      </w:r>
    </w:p>
    <w:p w14:paraId="52AC2DD8" w14:textId="1597E17C" w:rsidR="00EB4E88" w:rsidRDefault="00EB4E88" w:rsidP="00EB4E88">
      <w:pPr>
        <w:spacing w:after="160"/>
        <w:jc w:val="both"/>
        <w:rPr>
          <w:rFonts w:ascii="Calibri" w:eastAsia="Calibri" w:hAnsi="Calibri"/>
          <w:noProof/>
          <w:color w:val="3C3C3C"/>
          <w:lang w:val="en-NZ"/>
        </w:rPr>
      </w:pPr>
    </w:p>
    <w:sectPr w:rsidR="00EB4E88" w:rsidSect="00842B02">
      <w:headerReference w:type="default" r:id="rId12"/>
      <w:footerReference w:type="default" r:id="rId13"/>
      <w:headerReference w:type="first" r:id="rId14"/>
      <w:footerReference w:type="first" r:id="rId15"/>
      <w:type w:val="continuous"/>
      <w:pgSz w:w="11906" w:h="16838"/>
      <w:pgMar w:top="720" w:right="720" w:bottom="720" w:left="720" w:header="930" w:footer="96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46EE3" w16cex:dateUtc="2023-03-21T04:58:00Z"/>
  <w16cex:commentExtensible w16cex:durableId="27C46ED3" w16cex:dateUtc="2023-03-21T04:58:00Z"/>
  <w16cex:commentExtensible w16cex:durableId="27C46E97" w16cex:dateUtc="2023-03-21T04:57:00Z"/>
  <w16cex:commentExtensible w16cex:durableId="27C46E73" w16cex:dateUtc="2023-03-21T04: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C1DEF8" w16cid:durableId="27C46D41"/>
  <w16cid:commentId w16cid:paraId="0DFD8CD9" w16cid:durableId="27C46EE3"/>
  <w16cid:commentId w16cid:paraId="771606AF" w16cid:durableId="27C46D42"/>
  <w16cid:commentId w16cid:paraId="206AFC78" w16cid:durableId="27C46D43"/>
  <w16cid:commentId w16cid:paraId="3473F950" w16cid:durableId="27C46ED3"/>
  <w16cid:commentId w16cid:paraId="068C92FE" w16cid:durableId="27C46D44"/>
  <w16cid:commentId w16cid:paraId="3F618080" w16cid:durableId="27C46E97"/>
  <w16cid:commentId w16cid:paraId="1146B539" w16cid:durableId="27C46D45"/>
  <w16cid:commentId w16cid:paraId="00F57EEB" w16cid:durableId="27C46E73"/>
  <w16cid:commentId w16cid:paraId="4FC87793" w16cid:durableId="27C46D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11812" w14:textId="77777777" w:rsidR="009508EA" w:rsidRDefault="009508EA">
      <w:r>
        <w:separator/>
      </w:r>
    </w:p>
  </w:endnote>
  <w:endnote w:type="continuationSeparator" w:id="0">
    <w:p w14:paraId="66C5FF64" w14:textId="77777777" w:rsidR="009508EA" w:rsidRDefault="00950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rif">
    <w:altName w:val="MV Boli"/>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871B7" w14:textId="6479AC2E" w:rsidR="00F70E40" w:rsidRPr="00290626" w:rsidRDefault="00C8561A" w:rsidP="009C25D0">
    <w:pPr>
      <w:pStyle w:val="Footer"/>
    </w:pPr>
    <w:r w:rsidRPr="009C4FD3">
      <w:rPr>
        <w:b/>
        <w:bCs/>
      </w:rPr>
      <w:t>Kāinga Ora – Homes and Communities</w:t>
    </w:r>
    <w:r>
      <w:ptab w:relativeTo="margin" w:alignment="right" w:leader="none"/>
    </w:r>
    <w:r w:rsidR="00B3464F" w:rsidRPr="00290626">
      <w:rPr>
        <w:rStyle w:val="PageNumbering"/>
      </w:rPr>
      <w:fldChar w:fldCharType="begin"/>
    </w:r>
    <w:r w:rsidR="00B3464F" w:rsidRPr="00290626">
      <w:rPr>
        <w:rStyle w:val="PageNumbering"/>
      </w:rPr>
      <w:instrText xml:space="preserve"> PAGE   \* MERGEFORMAT </w:instrText>
    </w:r>
    <w:r w:rsidR="00B3464F" w:rsidRPr="00290626">
      <w:rPr>
        <w:rStyle w:val="PageNumbering"/>
      </w:rPr>
      <w:fldChar w:fldCharType="separate"/>
    </w:r>
    <w:r w:rsidR="00842B02">
      <w:rPr>
        <w:rStyle w:val="PageNumbering"/>
        <w:noProof/>
      </w:rPr>
      <w:t>1</w:t>
    </w:r>
    <w:r w:rsidR="00B3464F" w:rsidRPr="00290626">
      <w:rPr>
        <w:rStyle w:val="PageNumbering"/>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FAF1D" w14:textId="77777777" w:rsidR="00F70E40" w:rsidRDefault="00C8561A" w:rsidP="00290626">
    <w:pPr>
      <w:pStyle w:val="Footer"/>
    </w:pPr>
    <w:r>
      <w:rPr>
        <w:noProof/>
        <w:lang w:eastAsia="en-NZ"/>
      </w:rPr>
      <w:drawing>
        <wp:anchor distT="0" distB="0" distL="114300" distR="114300" simplePos="0" relativeHeight="251660288" behindDoc="1" locked="0" layoutInCell="1" allowOverlap="1" wp14:anchorId="78507EDF" wp14:editId="43202C45">
          <wp:simplePos x="0" y="0"/>
          <wp:positionH relativeFrom="column">
            <wp:posOffset>168049</wp:posOffset>
          </wp:positionH>
          <wp:positionV relativeFrom="page">
            <wp:posOffset>9559126</wp:posOffset>
          </wp:positionV>
          <wp:extent cx="2159000" cy="505460"/>
          <wp:effectExtent l="0" t="0" r="0" b="889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png"/>
                  <pic:cNvPicPr/>
                </pic:nvPicPr>
                <pic:blipFill>
                  <a:blip r:embed="rId1">
                    <a:extLst>
                      <a:ext uri="{28A0092B-C50C-407E-A947-70E740481C1C}">
                        <a14:useLocalDpi xmlns:a14="http://schemas.microsoft.com/office/drawing/2010/main" val="0"/>
                      </a:ext>
                    </a:extLst>
                  </a:blip>
                  <a:stretch>
                    <a:fillRect/>
                  </a:stretch>
                </pic:blipFill>
                <pic:spPr>
                  <a:xfrm>
                    <a:off x="0" y="0"/>
                    <a:ext cx="2159000" cy="5054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450A0" w14:textId="77777777" w:rsidR="009508EA" w:rsidRDefault="009508EA">
      <w:r>
        <w:separator/>
      </w:r>
    </w:p>
  </w:footnote>
  <w:footnote w:type="continuationSeparator" w:id="0">
    <w:p w14:paraId="72FD6950" w14:textId="77777777" w:rsidR="009508EA" w:rsidRDefault="00950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251D" w14:textId="347C1315" w:rsidR="009C4FD3" w:rsidRDefault="00C8561A" w:rsidP="006E7723">
    <w:pPr>
      <w:pStyle w:val="Header"/>
    </w:pPr>
    <w:r>
      <w:rPr>
        <w:noProof/>
        <w:lang w:eastAsia="en-NZ"/>
      </w:rPr>
      <w:drawing>
        <wp:anchor distT="0" distB="0" distL="114300" distR="114300" simplePos="0" relativeHeight="251661312" behindDoc="0" locked="0" layoutInCell="1" allowOverlap="1" wp14:anchorId="710F4BA7" wp14:editId="72D63203">
          <wp:simplePos x="0" y="0"/>
          <wp:positionH relativeFrom="column">
            <wp:posOffset>-186055</wp:posOffset>
          </wp:positionH>
          <wp:positionV relativeFrom="paragraph">
            <wp:posOffset>-218573</wp:posOffset>
          </wp:positionV>
          <wp:extent cx="1870710" cy="700405"/>
          <wp:effectExtent l="0" t="0" r="0" b="0"/>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40378"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0710" cy="700405"/>
                  </a:xfrm>
                  <a:prstGeom prst="rect">
                    <a:avLst/>
                  </a:prstGeom>
                </pic:spPr>
              </pic:pic>
            </a:graphicData>
          </a:graphic>
          <wp14:sizeRelH relativeFrom="page">
            <wp14:pctWidth>0</wp14:pctWidth>
          </wp14:sizeRelH>
          <wp14:sizeRelV relativeFrom="page">
            <wp14:pctHeight>0</wp14:pctHeight>
          </wp14:sizeRelV>
        </wp:anchor>
      </w:drawing>
    </w:r>
    <w:r w:rsidR="000D037A" w:rsidRPr="000D037A">
      <w:rPr>
        <w:rFonts w:eastAsiaTheme="minorEastAsia"/>
        <w:noProof/>
        <w:color w:val="3C3C3C"/>
        <w:sz w:val="24"/>
        <w:szCs w:val="24"/>
        <w:lang w:eastAsia="zh-CN"/>
      </w:rPr>
      <w:t xml:space="preserve"> </w:t>
    </w:r>
    <w:r w:rsidR="000D037A" w:rsidRPr="000D037A">
      <w:t>Urban Development and Delivery</w:t>
    </w:r>
    <w:r>
      <w:t xml:space="preserve"> Response Form and Proposal Submission Requirements</w:t>
    </w:r>
    <w:r w:rsidR="000D037A">
      <w:t xml:space="preserve"> – PART 1 of 2</w:t>
    </w:r>
  </w:p>
  <w:p w14:paraId="42B0B907" w14:textId="4DE87A11" w:rsidR="00F70E40" w:rsidRPr="009C4FD3" w:rsidRDefault="000D037A" w:rsidP="006E7723">
    <w:pPr>
      <w:pStyle w:val="Header"/>
      <w:rPr>
        <w:i/>
        <w:iCs/>
      </w:rPr>
    </w:pPr>
    <w:r>
      <w:rPr>
        <w:i/>
        <w:iCs/>
      </w:rPr>
      <w:t>11 April 2023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DE943" w14:textId="77777777" w:rsidR="00F70E40" w:rsidRDefault="00C8561A">
    <w:pPr>
      <w:pStyle w:val="Header"/>
    </w:pPr>
    <w:r>
      <w:rPr>
        <w:noProof/>
        <w:lang w:eastAsia="en-NZ"/>
      </w:rPr>
      <mc:AlternateContent>
        <mc:Choice Requires="wpg">
          <w:drawing>
            <wp:anchor distT="0" distB="0" distL="114300" distR="114300" simplePos="0" relativeHeight="251659264" behindDoc="1" locked="0" layoutInCell="1" allowOverlap="1" wp14:anchorId="1E49901B" wp14:editId="072A2EC2">
              <wp:simplePos x="0" y="0"/>
              <wp:positionH relativeFrom="column">
                <wp:posOffset>-325223</wp:posOffset>
              </wp:positionH>
              <wp:positionV relativeFrom="paragraph">
                <wp:posOffset>-314103</wp:posOffset>
              </wp:positionV>
              <wp:extent cx="6973249" cy="8665845"/>
              <wp:effectExtent l="0" t="0" r="0" b="1905"/>
              <wp:wrapNone/>
              <wp:docPr id="13" name="Group 13"/>
              <wp:cNvGraphicFramePr/>
              <a:graphic xmlns:a="http://schemas.openxmlformats.org/drawingml/2006/main">
                <a:graphicData uri="http://schemas.microsoft.com/office/word/2010/wordprocessingGroup">
                  <wpg:wgp>
                    <wpg:cNvGrpSpPr/>
                    <wpg:grpSpPr>
                      <a:xfrm>
                        <a:off x="0" y="0"/>
                        <a:ext cx="6973249" cy="8665845"/>
                        <a:chOff x="0" y="0"/>
                        <a:chExt cx="6973249" cy="8665845"/>
                      </a:xfrm>
                    </wpg:grpSpPr>
                    <wpg:grpSp>
                      <wpg:cNvPr id="14" name="Group 14"/>
                      <wpg:cNvGrpSpPr/>
                      <wpg:grpSpPr>
                        <a:xfrm>
                          <a:off x="0" y="0"/>
                          <a:ext cx="6973249" cy="8665845"/>
                          <a:chOff x="13648" y="0"/>
                          <a:chExt cx="6973570" cy="8666291"/>
                        </a:xfrm>
                      </wpg:grpSpPr>
                      <wps:wsp>
                        <wps:cNvPr id="15" name="Rectangle 15"/>
                        <wps:cNvSpPr/>
                        <wps:spPr>
                          <a:xfrm>
                            <a:off x="13648" y="3289111"/>
                            <a:ext cx="6973570" cy="537718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s:wsp>
                        <wps:cNvPr id="16" name="Rectangle 3"/>
                        <wps:cNvSpPr/>
                        <wps:spPr>
                          <a:xfrm>
                            <a:off x="13648" y="0"/>
                            <a:ext cx="6973570" cy="4004310"/>
                          </a:xfrm>
                          <a:custGeom>
                            <a:avLst/>
                            <a:gdLst>
                              <a:gd name="connsiteX0" fmla="*/ 0 w 7007860"/>
                              <a:gd name="connsiteY0" fmla="*/ 0 h 4004310"/>
                              <a:gd name="connsiteX1" fmla="*/ 7007860 w 7007860"/>
                              <a:gd name="connsiteY1" fmla="*/ 0 h 4004310"/>
                              <a:gd name="connsiteX2" fmla="*/ 7007860 w 7007860"/>
                              <a:gd name="connsiteY2" fmla="*/ 4004310 h 4004310"/>
                              <a:gd name="connsiteX3" fmla="*/ 0 w 7007860"/>
                              <a:gd name="connsiteY3" fmla="*/ 4004310 h 4004310"/>
                              <a:gd name="connsiteX4" fmla="*/ 0 w 7007860"/>
                              <a:gd name="connsiteY4" fmla="*/ 0 h 4004310"/>
                              <a:gd name="connsiteX0" fmla="*/ 0 w 7007860"/>
                              <a:gd name="connsiteY0" fmla="*/ 0 h 4004310"/>
                              <a:gd name="connsiteX1" fmla="*/ 7007860 w 7007860"/>
                              <a:gd name="connsiteY1" fmla="*/ 0 h 4004310"/>
                              <a:gd name="connsiteX2" fmla="*/ 7007860 w 7007860"/>
                              <a:gd name="connsiteY2" fmla="*/ 3294736 h 4004310"/>
                              <a:gd name="connsiteX3" fmla="*/ 0 w 7007860"/>
                              <a:gd name="connsiteY3" fmla="*/ 4004310 h 4004310"/>
                              <a:gd name="connsiteX4" fmla="*/ 0 w 7007860"/>
                              <a:gd name="connsiteY4" fmla="*/ 0 h 4004310"/>
                              <a:gd name="connsiteX0" fmla="*/ 0 w 7007860"/>
                              <a:gd name="connsiteY0" fmla="*/ 0 h 4004310"/>
                              <a:gd name="connsiteX1" fmla="*/ 7007860 w 7007860"/>
                              <a:gd name="connsiteY1" fmla="*/ 0 h 4004310"/>
                              <a:gd name="connsiteX2" fmla="*/ 7007860 w 7007860"/>
                              <a:gd name="connsiteY2" fmla="*/ 3294736 h 4004310"/>
                              <a:gd name="connsiteX3" fmla="*/ 775411 w 7007860"/>
                              <a:gd name="connsiteY3" fmla="*/ 3299156 h 4004310"/>
                              <a:gd name="connsiteX4" fmla="*/ 0 w 7007860"/>
                              <a:gd name="connsiteY4" fmla="*/ 4004310 h 4004310"/>
                              <a:gd name="connsiteX5" fmla="*/ 0 w 7007860"/>
                              <a:gd name="connsiteY5" fmla="*/ 0 h 4004310"/>
                              <a:gd name="connsiteX0" fmla="*/ 0 w 7007860"/>
                              <a:gd name="connsiteY0" fmla="*/ 0 h 4004310"/>
                              <a:gd name="connsiteX1" fmla="*/ 7007860 w 7007860"/>
                              <a:gd name="connsiteY1" fmla="*/ 0 h 4004310"/>
                              <a:gd name="connsiteX2" fmla="*/ 7007860 w 7007860"/>
                              <a:gd name="connsiteY2" fmla="*/ 3294736 h 4004310"/>
                              <a:gd name="connsiteX3" fmla="*/ 775411 w 7007860"/>
                              <a:gd name="connsiteY3" fmla="*/ 3299156 h 4004310"/>
                              <a:gd name="connsiteX4" fmla="*/ 0 w 7007860"/>
                              <a:gd name="connsiteY4" fmla="*/ 4004310 h 4004310"/>
                              <a:gd name="connsiteX5" fmla="*/ 0 w 7007860"/>
                              <a:gd name="connsiteY5" fmla="*/ 0 h 4004310"/>
                              <a:gd name="connsiteX0" fmla="*/ 0 w 7007860"/>
                              <a:gd name="connsiteY0" fmla="*/ 0 h 4004310"/>
                              <a:gd name="connsiteX1" fmla="*/ 7007860 w 7007860"/>
                              <a:gd name="connsiteY1" fmla="*/ 0 h 4004310"/>
                              <a:gd name="connsiteX2" fmla="*/ 7007860 w 7007860"/>
                              <a:gd name="connsiteY2" fmla="*/ 3294736 h 4004310"/>
                              <a:gd name="connsiteX3" fmla="*/ 932486 w 7007860"/>
                              <a:gd name="connsiteY3" fmla="*/ 3293546 h 4004310"/>
                              <a:gd name="connsiteX4" fmla="*/ 0 w 7007860"/>
                              <a:gd name="connsiteY4" fmla="*/ 4004310 h 4004310"/>
                              <a:gd name="connsiteX5" fmla="*/ 0 w 7007860"/>
                              <a:gd name="connsiteY5" fmla="*/ 0 h 4004310"/>
                              <a:gd name="connsiteX0" fmla="*/ 0 w 7007860"/>
                              <a:gd name="connsiteY0" fmla="*/ 0 h 4004310"/>
                              <a:gd name="connsiteX1" fmla="*/ 7007860 w 7007860"/>
                              <a:gd name="connsiteY1" fmla="*/ 0 h 4004310"/>
                              <a:gd name="connsiteX2" fmla="*/ 7007860 w 7007860"/>
                              <a:gd name="connsiteY2" fmla="*/ 3294736 h 4004310"/>
                              <a:gd name="connsiteX3" fmla="*/ 932486 w 7007860"/>
                              <a:gd name="connsiteY3" fmla="*/ 3293546 h 4004310"/>
                              <a:gd name="connsiteX4" fmla="*/ 0 w 7007860"/>
                              <a:gd name="connsiteY4" fmla="*/ 4004310 h 4004310"/>
                              <a:gd name="connsiteX5" fmla="*/ 0 w 7007860"/>
                              <a:gd name="connsiteY5" fmla="*/ 0 h 4004310"/>
                              <a:gd name="connsiteX0" fmla="*/ 416 w 7008276"/>
                              <a:gd name="connsiteY0" fmla="*/ 0 h 4004310"/>
                              <a:gd name="connsiteX1" fmla="*/ 7008276 w 7008276"/>
                              <a:gd name="connsiteY1" fmla="*/ 0 h 4004310"/>
                              <a:gd name="connsiteX2" fmla="*/ 7008276 w 7008276"/>
                              <a:gd name="connsiteY2" fmla="*/ 3294736 h 4004310"/>
                              <a:gd name="connsiteX3" fmla="*/ 932902 w 7008276"/>
                              <a:gd name="connsiteY3" fmla="*/ 3293546 h 4004310"/>
                              <a:gd name="connsiteX4" fmla="*/ 416 w 7008276"/>
                              <a:gd name="connsiteY4" fmla="*/ 4004310 h 4004310"/>
                              <a:gd name="connsiteX5" fmla="*/ 416 w 7008276"/>
                              <a:gd name="connsiteY5" fmla="*/ 0 h 4004310"/>
                              <a:gd name="connsiteX0" fmla="*/ 423 w 7008283"/>
                              <a:gd name="connsiteY0" fmla="*/ 0 h 4004310"/>
                              <a:gd name="connsiteX1" fmla="*/ 7008283 w 7008283"/>
                              <a:gd name="connsiteY1" fmla="*/ 0 h 4004310"/>
                              <a:gd name="connsiteX2" fmla="*/ 7008283 w 7008283"/>
                              <a:gd name="connsiteY2" fmla="*/ 3294736 h 4004310"/>
                              <a:gd name="connsiteX3" fmla="*/ 932909 w 7008283"/>
                              <a:gd name="connsiteY3" fmla="*/ 3293546 h 4004310"/>
                              <a:gd name="connsiteX4" fmla="*/ 423 w 7008283"/>
                              <a:gd name="connsiteY4" fmla="*/ 4004310 h 4004310"/>
                              <a:gd name="connsiteX5" fmla="*/ 423 w 7008283"/>
                              <a:gd name="connsiteY5" fmla="*/ 0 h 4004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008283" h="4004310">
                                <a:moveTo>
                                  <a:pt x="423" y="0"/>
                                </a:moveTo>
                                <a:lnTo>
                                  <a:pt x="7008283" y="0"/>
                                </a:lnTo>
                                <a:lnTo>
                                  <a:pt x="7008283" y="3294736"/>
                                </a:lnTo>
                                <a:lnTo>
                                  <a:pt x="932909" y="3293546"/>
                                </a:lnTo>
                                <a:cubicBezTo>
                                  <a:pt x="347200" y="3300464"/>
                                  <a:pt x="-14118" y="3610314"/>
                                  <a:pt x="423" y="4004310"/>
                                </a:cubicBezTo>
                                <a:lnTo>
                                  <a:pt x="423" y="0"/>
                                </a:lnTo>
                                <a:close/>
                              </a:path>
                            </a:pathLst>
                          </a:custGeom>
                          <a:solidFill>
                            <a:srgbClr val="F6F6F6"/>
                          </a:solid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wpg:grpSp>
                    <pic:pic xmlns:pic="http://schemas.openxmlformats.org/drawingml/2006/picture">
                      <pic:nvPicPr>
                        <pic:cNvPr id="17" name="Picture 1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10362" y="733646"/>
                          <a:ext cx="391160" cy="391160"/>
                        </a:xfrm>
                        <a:prstGeom prst="rect">
                          <a:avLst/>
                        </a:prstGeom>
                      </pic:spPr>
                    </pic:pic>
                    <pic:pic xmlns:pic="http://schemas.openxmlformats.org/drawingml/2006/picture">
                      <pic:nvPicPr>
                        <pic:cNvPr id="18" name="Picture 18" descr="A close up of a sign&#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455581" y="5922334"/>
                          <a:ext cx="3509645" cy="2741295"/>
                        </a:xfrm>
                        <a:prstGeom prst="rect">
                          <a:avLst/>
                        </a:prstGeom>
                      </pic:spPr>
                    </pic:pic>
                  </wpg:wgp>
                </a:graphicData>
              </a:graphic>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3" style="position:absolute;margin-left:-25.6pt;margin-top:-24.75pt;width:549.05pt;height:682.35pt;z-index:-251657216" coordsize="69732,86658" o:spid="_x0000_s1026" w14:anchorId="35536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">
              <v:group id="Group 14" style="position:absolute;width:69732;height:86658" coordsize="69735,86662" coordorigin="136"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style="position:absolute;left:136;top:32891;width:69736;height:53771;visibility:visible;mso-wrap-style:square;v-text-anchor:middle" o:spid="_x0000_s1028" fillcolor="#007749 [320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"/>
                <v:shape id="Rectangle 3" style="position:absolute;left:136;width:69736;height:40043;visibility:visible;mso-wrap-style:square;v-text-anchor:middle" coordsize="7008283,4004310" o:spid="_x0000_s1029" fillcolor="#f6f6f6" stroked="f" strokeweight=".25pt" path="m423,l7008283,r,3294736l932909,3293546c347200,3300464,-14118,3610314,423,4004310l4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">
                  <v:stroke joinstyle="miter"/>
                  <v:path arrowok="t" o:connecttype="custom" o:connectlocs="421,0;6973570,0;6973570,3294736;928288,3293546;421,4004310;421,0" o:connectangles="0,0,0,0,0,0"/>
                </v:shape>
              </v:group>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7" style="position:absolute;left:5103;top:7336;width:3912;height:3912;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">
                <v:imagedata o:title="" r:id="rId3"/>
                <v:path arrowok="t"/>
              </v:shape>
              <v:shape id="Picture 18" style="position:absolute;left:34555;top:59223;width:35097;height:27413;visibility:visible;mso-wrap-style:square" alt="A close up of a sign&#10;&#10;Description automatically generated"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">
                <v:imagedata o:title="A close up of a sign&#10;&#10;Description automatically generated" r:id="rId4"/>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42BAC"/>
    <w:multiLevelType w:val="hybridMultilevel"/>
    <w:tmpl w:val="675EE53A"/>
    <w:lvl w:ilvl="0" w:tplc="E6C232F4">
      <w:start w:val="1"/>
      <w:numFmt w:val="bullet"/>
      <w:lvlText w:val="o"/>
      <w:lvlJc w:val="left"/>
      <w:pPr>
        <w:ind w:left="720" w:hanging="360"/>
      </w:pPr>
      <w:rPr>
        <w:rFonts w:ascii="Courier New" w:hAnsi="Courier New" w:cs="Courier New" w:hint="default"/>
      </w:rPr>
    </w:lvl>
    <w:lvl w:ilvl="1" w:tplc="40F45E34" w:tentative="1">
      <w:start w:val="1"/>
      <w:numFmt w:val="bullet"/>
      <w:lvlText w:val="o"/>
      <w:lvlJc w:val="left"/>
      <w:pPr>
        <w:ind w:left="1440" w:hanging="360"/>
      </w:pPr>
      <w:rPr>
        <w:rFonts w:ascii="Courier New" w:hAnsi="Courier New" w:cs="Courier New" w:hint="default"/>
      </w:rPr>
    </w:lvl>
    <w:lvl w:ilvl="2" w:tplc="684E0E68" w:tentative="1">
      <w:start w:val="1"/>
      <w:numFmt w:val="bullet"/>
      <w:lvlText w:val=""/>
      <w:lvlJc w:val="left"/>
      <w:pPr>
        <w:ind w:left="2160" w:hanging="360"/>
      </w:pPr>
      <w:rPr>
        <w:rFonts w:ascii="Wingdings" w:hAnsi="Wingdings" w:hint="default"/>
      </w:rPr>
    </w:lvl>
    <w:lvl w:ilvl="3" w:tplc="25A207D4" w:tentative="1">
      <w:start w:val="1"/>
      <w:numFmt w:val="bullet"/>
      <w:lvlText w:val=""/>
      <w:lvlJc w:val="left"/>
      <w:pPr>
        <w:ind w:left="2880" w:hanging="360"/>
      </w:pPr>
      <w:rPr>
        <w:rFonts w:ascii="Symbol" w:hAnsi="Symbol" w:hint="default"/>
      </w:rPr>
    </w:lvl>
    <w:lvl w:ilvl="4" w:tplc="BBC4D3A8" w:tentative="1">
      <w:start w:val="1"/>
      <w:numFmt w:val="bullet"/>
      <w:lvlText w:val="o"/>
      <w:lvlJc w:val="left"/>
      <w:pPr>
        <w:ind w:left="3600" w:hanging="360"/>
      </w:pPr>
      <w:rPr>
        <w:rFonts w:ascii="Courier New" w:hAnsi="Courier New" w:cs="Courier New" w:hint="default"/>
      </w:rPr>
    </w:lvl>
    <w:lvl w:ilvl="5" w:tplc="8A16D7E0" w:tentative="1">
      <w:start w:val="1"/>
      <w:numFmt w:val="bullet"/>
      <w:lvlText w:val=""/>
      <w:lvlJc w:val="left"/>
      <w:pPr>
        <w:ind w:left="4320" w:hanging="360"/>
      </w:pPr>
      <w:rPr>
        <w:rFonts w:ascii="Wingdings" w:hAnsi="Wingdings" w:hint="default"/>
      </w:rPr>
    </w:lvl>
    <w:lvl w:ilvl="6" w:tplc="369C572A" w:tentative="1">
      <w:start w:val="1"/>
      <w:numFmt w:val="bullet"/>
      <w:lvlText w:val=""/>
      <w:lvlJc w:val="left"/>
      <w:pPr>
        <w:ind w:left="5040" w:hanging="360"/>
      </w:pPr>
      <w:rPr>
        <w:rFonts w:ascii="Symbol" w:hAnsi="Symbol" w:hint="default"/>
      </w:rPr>
    </w:lvl>
    <w:lvl w:ilvl="7" w:tplc="36E66CFC" w:tentative="1">
      <w:start w:val="1"/>
      <w:numFmt w:val="bullet"/>
      <w:lvlText w:val="o"/>
      <w:lvlJc w:val="left"/>
      <w:pPr>
        <w:ind w:left="5760" w:hanging="360"/>
      </w:pPr>
      <w:rPr>
        <w:rFonts w:ascii="Courier New" w:hAnsi="Courier New" w:cs="Courier New" w:hint="default"/>
      </w:rPr>
    </w:lvl>
    <w:lvl w:ilvl="8" w:tplc="5E7638E6" w:tentative="1">
      <w:start w:val="1"/>
      <w:numFmt w:val="bullet"/>
      <w:lvlText w:val=""/>
      <w:lvlJc w:val="left"/>
      <w:pPr>
        <w:ind w:left="6480" w:hanging="360"/>
      </w:pPr>
      <w:rPr>
        <w:rFonts w:ascii="Wingdings" w:hAnsi="Wingdings" w:hint="default"/>
      </w:rPr>
    </w:lvl>
  </w:abstractNum>
  <w:abstractNum w:abstractNumId="1" w15:restartNumberingAfterBreak="0">
    <w:nsid w:val="4EA0270E"/>
    <w:multiLevelType w:val="hybridMultilevel"/>
    <w:tmpl w:val="DC0A0DFA"/>
    <w:lvl w:ilvl="0" w:tplc="E05007AC">
      <w:start w:val="1"/>
      <w:numFmt w:val="bullet"/>
      <w:lvlText w:val="o"/>
      <w:lvlJc w:val="left"/>
      <w:pPr>
        <w:ind w:left="720" w:hanging="360"/>
      </w:pPr>
      <w:rPr>
        <w:rFonts w:ascii="Courier New" w:hAnsi="Courier New" w:cs="Courier New" w:hint="default"/>
      </w:rPr>
    </w:lvl>
    <w:lvl w:ilvl="1" w:tplc="A08A79E2" w:tentative="1">
      <w:start w:val="1"/>
      <w:numFmt w:val="bullet"/>
      <w:lvlText w:val="o"/>
      <w:lvlJc w:val="left"/>
      <w:pPr>
        <w:ind w:left="1440" w:hanging="360"/>
      </w:pPr>
      <w:rPr>
        <w:rFonts w:ascii="Courier New" w:hAnsi="Courier New" w:cs="Courier New" w:hint="default"/>
      </w:rPr>
    </w:lvl>
    <w:lvl w:ilvl="2" w:tplc="4D4494FC" w:tentative="1">
      <w:start w:val="1"/>
      <w:numFmt w:val="bullet"/>
      <w:lvlText w:val=""/>
      <w:lvlJc w:val="left"/>
      <w:pPr>
        <w:ind w:left="2160" w:hanging="360"/>
      </w:pPr>
      <w:rPr>
        <w:rFonts w:ascii="Wingdings" w:hAnsi="Wingdings" w:hint="default"/>
      </w:rPr>
    </w:lvl>
    <w:lvl w:ilvl="3" w:tplc="0DD853FE" w:tentative="1">
      <w:start w:val="1"/>
      <w:numFmt w:val="bullet"/>
      <w:lvlText w:val=""/>
      <w:lvlJc w:val="left"/>
      <w:pPr>
        <w:ind w:left="2880" w:hanging="360"/>
      </w:pPr>
      <w:rPr>
        <w:rFonts w:ascii="Symbol" w:hAnsi="Symbol" w:hint="default"/>
      </w:rPr>
    </w:lvl>
    <w:lvl w:ilvl="4" w:tplc="8A404172" w:tentative="1">
      <w:start w:val="1"/>
      <w:numFmt w:val="bullet"/>
      <w:lvlText w:val="o"/>
      <w:lvlJc w:val="left"/>
      <w:pPr>
        <w:ind w:left="3600" w:hanging="360"/>
      </w:pPr>
      <w:rPr>
        <w:rFonts w:ascii="Courier New" w:hAnsi="Courier New" w:cs="Courier New" w:hint="default"/>
      </w:rPr>
    </w:lvl>
    <w:lvl w:ilvl="5" w:tplc="0DE8E450" w:tentative="1">
      <w:start w:val="1"/>
      <w:numFmt w:val="bullet"/>
      <w:lvlText w:val=""/>
      <w:lvlJc w:val="left"/>
      <w:pPr>
        <w:ind w:left="4320" w:hanging="360"/>
      </w:pPr>
      <w:rPr>
        <w:rFonts w:ascii="Wingdings" w:hAnsi="Wingdings" w:hint="default"/>
      </w:rPr>
    </w:lvl>
    <w:lvl w:ilvl="6" w:tplc="85A0DFEA" w:tentative="1">
      <w:start w:val="1"/>
      <w:numFmt w:val="bullet"/>
      <w:lvlText w:val=""/>
      <w:lvlJc w:val="left"/>
      <w:pPr>
        <w:ind w:left="5040" w:hanging="360"/>
      </w:pPr>
      <w:rPr>
        <w:rFonts w:ascii="Symbol" w:hAnsi="Symbol" w:hint="default"/>
      </w:rPr>
    </w:lvl>
    <w:lvl w:ilvl="7" w:tplc="AD983AF0" w:tentative="1">
      <w:start w:val="1"/>
      <w:numFmt w:val="bullet"/>
      <w:lvlText w:val="o"/>
      <w:lvlJc w:val="left"/>
      <w:pPr>
        <w:ind w:left="5760" w:hanging="360"/>
      </w:pPr>
      <w:rPr>
        <w:rFonts w:ascii="Courier New" w:hAnsi="Courier New" w:cs="Courier New" w:hint="default"/>
      </w:rPr>
    </w:lvl>
    <w:lvl w:ilvl="8" w:tplc="978EA7FA" w:tentative="1">
      <w:start w:val="1"/>
      <w:numFmt w:val="bullet"/>
      <w:lvlText w:val=""/>
      <w:lvlJc w:val="left"/>
      <w:pPr>
        <w:ind w:left="6480" w:hanging="360"/>
      </w:pPr>
      <w:rPr>
        <w:rFonts w:ascii="Wingdings" w:hAnsi="Wingdings" w:hint="default"/>
      </w:rPr>
    </w:lvl>
  </w:abstractNum>
  <w:abstractNum w:abstractNumId="2" w15:restartNumberingAfterBreak="0">
    <w:nsid w:val="51D47089"/>
    <w:multiLevelType w:val="hybridMultilevel"/>
    <w:tmpl w:val="D6C04492"/>
    <w:lvl w:ilvl="0" w:tplc="DC265120">
      <w:start w:val="1"/>
      <w:numFmt w:val="bullet"/>
      <w:lvlText w:val="o"/>
      <w:lvlJc w:val="left"/>
      <w:pPr>
        <w:ind w:left="360" w:hanging="360"/>
      </w:pPr>
      <w:rPr>
        <w:rFonts w:ascii="Courier New" w:hAnsi="Courier New" w:cs="Courier New" w:hint="default"/>
      </w:rPr>
    </w:lvl>
    <w:lvl w:ilvl="1" w:tplc="8FBCBE50">
      <w:start w:val="1"/>
      <w:numFmt w:val="bullet"/>
      <w:lvlText w:val="o"/>
      <w:lvlJc w:val="left"/>
      <w:pPr>
        <w:ind w:left="1080" w:hanging="360"/>
      </w:pPr>
      <w:rPr>
        <w:rFonts w:ascii="Courier New" w:hAnsi="Courier New" w:cs="Courier New" w:hint="default"/>
      </w:rPr>
    </w:lvl>
    <w:lvl w:ilvl="2" w:tplc="931C219E" w:tentative="1">
      <w:start w:val="1"/>
      <w:numFmt w:val="bullet"/>
      <w:lvlText w:val=""/>
      <w:lvlJc w:val="left"/>
      <w:pPr>
        <w:ind w:left="1800" w:hanging="360"/>
      </w:pPr>
      <w:rPr>
        <w:rFonts w:ascii="Wingdings" w:hAnsi="Wingdings" w:hint="default"/>
      </w:rPr>
    </w:lvl>
    <w:lvl w:ilvl="3" w:tplc="FD5EAFD2" w:tentative="1">
      <w:start w:val="1"/>
      <w:numFmt w:val="bullet"/>
      <w:lvlText w:val=""/>
      <w:lvlJc w:val="left"/>
      <w:pPr>
        <w:ind w:left="2520" w:hanging="360"/>
      </w:pPr>
      <w:rPr>
        <w:rFonts w:ascii="Symbol" w:hAnsi="Symbol" w:hint="default"/>
      </w:rPr>
    </w:lvl>
    <w:lvl w:ilvl="4" w:tplc="92288DAE" w:tentative="1">
      <w:start w:val="1"/>
      <w:numFmt w:val="bullet"/>
      <w:lvlText w:val="o"/>
      <w:lvlJc w:val="left"/>
      <w:pPr>
        <w:ind w:left="3240" w:hanging="360"/>
      </w:pPr>
      <w:rPr>
        <w:rFonts w:ascii="Courier New" w:hAnsi="Courier New" w:cs="Courier New" w:hint="default"/>
      </w:rPr>
    </w:lvl>
    <w:lvl w:ilvl="5" w:tplc="CEA40B18" w:tentative="1">
      <w:start w:val="1"/>
      <w:numFmt w:val="bullet"/>
      <w:lvlText w:val=""/>
      <w:lvlJc w:val="left"/>
      <w:pPr>
        <w:ind w:left="3960" w:hanging="360"/>
      </w:pPr>
      <w:rPr>
        <w:rFonts w:ascii="Wingdings" w:hAnsi="Wingdings" w:hint="default"/>
      </w:rPr>
    </w:lvl>
    <w:lvl w:ilvl="6" w:tplc="F20C365C" w:tentative="1">
      <w:start w:val="1"/>
      <w:numFmt w:val="bullet"/>
      <w:lvlText w:val=""/>
      <w:lvlJc w:val="left"/>
      <w:pPr>
        <w:ind w:left="4680" w:hanging="360"/>
      </w:pPr>
      <w:rPr>
        <w:rFonts w:ascii="Symbol" w:hAnsi="Symbol" w:hint="default"/>
      </w:rPr>
    </w:lvl>
    <w:lvl w:ilvl="7" w:tplc="C4A8F0C2" w:tentative="1">
      <w:start w:val="1"/>
      <w:numFmt w:val="bullet"/>
      <w:lvlText w:val="o"/>
      <w:lvlJc w:val="left"/>
      <w:pPr>
        <w:ind w:left="5400" w:hanging="360"/>
      </w:pPr>
      <w:rPr>
        <w:rFonts w:ascii="Courier New" w:hAnsi="Courier New" w:cs="Courier New" w:hint="default"/>
      </w:rPr>
    </w:lvl>
    <w:lvl w:ilvl="8" w:tplc="F2402168" w:tentative="1">
      <w:start w:val="1"/>
      <w:numFmt w:val="bullet"/>
      <w:lvlText w:val=""/>
      <w:lvlJc w:val="left"/>
      <w:pPr>
        <w:ind w:left="6120" w:hanging="360"/>
      </w:pPr>
      <w:rPr>
        <w:rFonts w:ascii="Wingdings" w:hAnsi="Wingdings" w:hint="default"/>
      </w:rPr>
    </w:lvl>
  </w:abstractNum>
  <w:abstractNum w:abstractNumId="3" w15:restartNumberingAfterBreak="0">
    <w:nsid w:val="59AC5C0E"/>
    <w:multiLevelType w:val="hybridMultilevel"/>
    <w:tmpl w:val="7A4E682E"/>
    <w:lvl w:ilvl="0" w:tplc="CE0E70A2">
      <w:start w:val="1"/>
      <w:numFmt w:val="bullet"/>
      <w:lvlText w:val="o"/>
      <w:lvlJc w:val="left"/>
      <w:pPr>
        <w:ind w:left="720" w:hanging="360"/>
      </w:pPr>
      <w:rPr>
        <w:rFonts w:ascii="Courier New" w:hAnsi="Courier New" w:cs="Courier New" w:hint="default"/>
      </w:rPr>
    </w:lvl>
    <w:lvl w:ilvl="1" w:tplc="9412F7EC">
      <w:start w:val="1"/>
      <w:numFmt w:val="bullet"/>
      <w:lvlText w:val="o"/>
      <w:lvlJc w:val="left"/>
      <w:pPr>
        <w:ind w:left="1440" w:hanging="360"/>
      </w:pPr>
      <w:rPr>
        <w:rFonts w:ascii="Courier New" w:hAnsi="Courier New" w:cs="Courier New" w:hint="default"/>
      </w:rPr>
    </w:lvl>
    <w:lvl w:ilvl="2" w:tplc="AF469D06" w:tentative="1">
      <w:start w:val="1"/>
      <w:numFmt w:val="bullet"/>
      <w:lvlText w:val=""/>
      <w:lvlJc w:val="left"/>
      <w:pPr>
        <w:ind w:left="2160" w:hanging="360"/>
      </w:pPr>
      <w:rPr>
        <w:rFonts w:ascii="Wingdings" w:hAnsi="Wingdings" w:hint="default"/>
      </w:rPr>
    </w:lvl>
    <w:lvl w:ilvl="3" w:tplc="96E8F040" w:tentative="1">
      <w:start w:val="1"/>
      <w:numFmt w:val="bullet"/>
      <w:lvlText w:val=""/>
      <w:lvlJc w:val="left"/>
      <w:pPr>
        <w:ind w:left="2880" w:hanging="360"/>
      </w:pPr>
      <w:rPr>
        <w:rFonts w:ascii="Symbol" w:hAnsi="Symbol" w:hint="default"/>
      </w:rPr>
    </w:lvl>
    <w:lvl w:ilvl="4" w:tplc="7D1E479E" w:tentative="1">
      <w:start w:val="1"/>
      <w:numFmt w:val="bullet"/>
      <w:lvlText w:val="o"/>
      <w:lvlJc w:val="left"/>
      <w:pPr>
        <w:ind w:left="3600" w:hanging="360"/>
      </w:pPr>
      <w:rPr>
        <w:rFonts w:ascii="Courier New" w:hAnsi="Courier New" w:cs="Courier New" w:hint="default"/>
      </w:rPr>
    </w:lvl>
    <w:lvl w:ilvl="5" w:tplc="04BE602A" w:tentative="1">
      <w:start w:val="1"/>
      <w:numFmt w:val="bullet"/>
      <w:lvlText w:val=""/>
      <w:lvlJc w:val="left"/>
      <w:pPr>
        <w:ind w:left="4320" w:hanging="360"/>
      </w:pPr>
      <w:rPr>
        <w:rFonts w:ascii="Wingdings" w:hAnsi="Wingdings" w:hint="default"/>
      </w:rPr>
    </w:lvl>
    <w:lvl w:ilvl="6" w:tplc="B5EEDBC8" w:tentative="1">
      <w:start w:val="1"/>
      <w:numFmt w:val="bullet"/>
      <w:lvlText w:val=""/>
      <w:lvlJc w:val="left"/>
      <w:pPr>
        <w:ind w:left="5040" w:hanging="360"/>
      </w:pPr>
      <w:rPr>
        <w:rFonts w:ascii="Symbol" w:hAnsi="Symbol" w:hint="default"/>
      </w:rPr>
    </w:lvl>
    <w:lvl w:ilvl="7" w:tplc="26C250C8" w:tentative="1">
      <w:start w:val="1"/>
      <w:numFmt w:val="bullet"/>
      <w:lvlText w:val="o"/>
      <w:lvlJc w:val="left"/>
      <w:pPr>
        <w:ind w:left="5760" w:hanging="360"/>
      </w:pPr>
      <w:rPr>
        <w:rFonts w:ascii="Courier New" w:hAnsi="Courier New" w:cs="Courier New" w:hint="default"/>
      </w:rPr>
    </w:lvl>
    <w:lvl w:ilvl="8" w:tplc="72ACB596" w:tentative="1">
      <w:start w:val="1"/>
      <w:numFmt w:val="bullet"/>
      <w:lvlText w:val=""/>
      <w:lvlJc w:val="left"/>
      <w:pPr>
        <w:ind w:left="6480" w:hanging="360"/>
      </w:pPr>
      <w:rPr>
        <w:rFonts w:ascii="Wingdings" w:hAnsi="Wingdings" w:hint="default"/>
      </w:rPr>
    </w:lvl>
  </w:abstractNum>
  <w:abstractNum w:abstractNumId="4" w15:restartNumberingAfterBreak="0">
    <w:nsid w:val="5EC45350"/>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3FE6681"/>
    <w:multiLevelType w:val="hybridMultilevel"/>
    <w:tmpl w:val="22DEFC88"/>
    <w:lvl w:ilvl="0" w:tplc="1CF8CBCC">
      <w:start w:val="1"/>
      <w:numFmt w:val="decimal"/>
      <w:lvlText w:val="%1."/>
      <w:lvlJc w:val="left"/>
      <w:pPr>
        <w:ind w:left="360" w:hanging="360"/>
      </w:pPr>
      <w:rPr>
        <w:rFonts w:hint="default"/>
        <w:b w:val="0"/>
        <w:color w:val="007749" w:themeColor="accent1"/>
      </w:rPr>
    </w:lvl>
    <w:lvl w:ilvl="1" w:tplc="F9BC50E4" w:tentative="1">
      <w:start w:val="1"/>
      <w:numFmt w:val="lowerLetter"/>
      <w:lvlText w:val="%2."/>
      <w:lvlJc w:val="left"/>
      <w:pPr>
        <w:ind w:left="1080" w:hanging="360"/>
      </w:pPr>
    </w:lvl>
    <w:lvl w:ilvl="2" w:tplc="9864D5A2" w:tentative="1">
      <w:start w:val="1"/>
      <w:numFmt w:val="lowerRoman"/>
      <w:lvlText w:val="%3."/>
      <w:lvlJc w:val="right"/>
      <w:pPr>
        <w:ind w:left="1800" w:hanging="180"/>
      </w:pPr>
    </w:lvl>
    <w:lvl w:ilvl="3" w:tplc="604815D4" w:tentative="1">
      <w:start w:val="1"/>
      <w:numFmt w:val="decimal"/>
      <w:lvlText w:val="%4."/>
      <w:lvlJc w:val="left"/>
      <w:pPr>
        <w:ind w:left="2520" w:hanging="360"/>
      </w:pPr>
    </w:lvl>
    <w:lvl w:ilvl="4" w:tplc="CA76A0C0" w:tentative="1">
      <w:start w:val="1"/>
      <w:numFmt w:val="lowerLetter"/>
      <w:lvlText w:val="%5."/>
      <w:lvlJc w:val="left"/>
      <w:pPr>
        <w:ind w:left="3240" w:hanging="360"/>
      </w:pPr>
    </w:lvl>
    <w:lvl w:ilvl="5" w:tplc="847CEEC6" w:tentative="1">
      <w:start w:val="1"/>
      <w:numFmt w:val="lowerRoman"/>
      <w:lvlText w:val="%6."/>
      <w:lvlJc w:val="right"/>
      <w:pPr>
        <w:ind w:left="3960" w:hanging="180"/>
      </w:pPr>
    </w:lvl>
    <w:lvl w:ilvl="6" w:tplc="C448BB4A" w:tentative="1">
      <w:start w:val="1"/>
      <w:numFmt w:val="decimal"/>
      <w:lvlText w:val="%7."/>
      <w:lvlJc w:val="left"/>
      <w:pPr>
        <w:ind w:left="4680" w:hanging="360"/>
      </w:pPr>
    </w:lvl>
    <w:lvl w:ilvl="7" w:tplc="8D3CA138" w:tentative="1">
      <w:start w:val="1"/>
      <w:numFmt w:val="lowerLetter"/>
      <w:lvlText w:val="%8."/>
      <w:lvlJc w:val="left"/>
      <w:pPr>
        <w:ind w:left="5400" w:hanging="360"/>
      </w:pPr>
    </w:lvl>
    <w:lvl w:ilvl="8" w:tplc="4DE01886" w:tentative="1">
      <w:start w:val="1"/>
      <w:numFmt w:val="lowerRoman"/>
      <w:lvlText w:val="%9."/>
      <w:lvlJc w:val="right"/>
      <w:pPr>
        <w:ind w:left="6120" w:hanging="180"/>
      </w:pPr>
    </w:lvl>
  </w:abstractNum>
  <w:abstractNum w:abstractNumId="6" w15:restartNumberingAfterBreak="0">
    <w:nsid w:val="6B806C38"/>
    <w:multiLevelType w:val="hybridMultilevel"/>
    <w:tmpl w:val="C8804E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9114201"/>
    <w:multiLevelType w:val="multilevel"/>
    <w:tmpl w:val="1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
  </w:num>
  <w:num w:numId="3">
    <w:abstractNumId w:val="0"/>
  </w:num>
  <w:num w:numId="4">
    <w:abstractNumId w:val="2"/>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EA1"/>
    <w:rsid w:val="00015FB9"/>
    <w:rsid w:val="00051943"/>
    <w:rsid w:val="00082AA2"/>
    <w:rsid w:val="000D037A"/>
    <w:rsid w:val="000F2C8F"/>
    <w:rsid w:val="001F7594"/>
    <w:rsid w:val="00252C7D"/>
    <w:rsid w:val="00281109"/>
    <w:rsid w:val="00284C4F"/>
    <w:rsid w:val="00290626"/>
    <w:rsid w:val="00296E76"/>
    <w:rsid w:val="002A3D62"/>
    <w:rsid w:val="002E136E"/>
    <w:rsid w:val="00337102"/>
    <w:rsid w:val="003462BC"/>
    <w:rsid w:val="003E2D8E"/>
    <w:rsid w:val="0040640C"/>
    <w:rsid w:val="00465687"/>
    <w:rsid w:val="004754AF"/>
    <w:rsid w:val="004A0B9E"/>
    <w:rsid w:val="004A3FD8"/>
    <w:rsid w:val="004B2B32"/>
    <w:rsid w:val="004C03E9"/>
    <w:rsid w:val="004C4BC8"/>
    <w:rsid w:val="004C61BD"/>
    <w:rsid w:val="00513145"/>
    <w:rsid w:val="00513A04"/>
    <w:rsid w:val="005947D7"/>
    <w:rsid w:val="005C663D"/>
    <w:rsid w:val="00633350"/>
    <w:rsid w:val="006657C3"/>
    <w:rsid w:val="006B2704"/>
    <w:rsid w:val="006D2695"/>
    <w:rsid w:val="006D3653"/>
    <w:rsid w:val="006E7723"/>
    <w:rsid w:val="00734001"/>
    <w:rsid w:val="007614A6"/>
    <w:rsid w:val="00784E5A"/>
    <w:rsid w:val="007B5361"/>
    <w:rsid w:val="007B7EA1"/>
    <w:rsid w:val="00825925"/>
    <w:rsid w:val="0083047C"/>
    <w:rsid w:val="00842B02"/>
    <w:rsid w:val="00874E8A"/>
    <w:rsid w:val="008B1FCD"/>
    <w:rsid w:val="008D14C7"/>
    <w:rsid w:val="00901E45"/>
    <w:rsid w:val="00924A8A"/>
    <w:rsid w:val="009508EA"/>
    <w:rsid w:val="009C25D0"/>
    <w:rsid w:val="009C4378"/>
    <w:rsid w:val="009C4FD3"/>
    <w:rsid w:val="009C5A2C"/>
    <w:rsid w:val="00A5438D"/>
    <w:rsid w:val="00AC194E"/>
    <w:rsid w:val="00AF1CBD"/>
    <w:rsid w:val="00B3464F"/>
    <w:rsid w:val="00B43FD4"/>
    <w:rsid w:val="00B90A47"/>
    <w:rsid w:val="00BB1CFC"/>
    <w:rsid w:val="00BC79E4"/>
    <w:rsid w:val="00C8561A"/>
    <w:rsid w:val="00C952B4"/>
    <w:rsid w:val="00CC1A7E"/>
    <w:rsid w:val="00CC6C01"/>
    <w:rsid w:val="00CE6D5D"/>
    <w:rsid w:val="00CF19A1"/>
    <w:rsid w:val="00D01785"/>
    <w:rsid w:val="00D61489"/>
    <w:rsid w:val="00D91BD8"/>
    <w:rsid w:val="00D9224E"/>
    <w:rsid w:val="00E31E9A"/>
    <w:rsid w:val="00E84FE8"/>
    <w:rsid w:val="00EB4E88"/>
    <w:rsid w:val="00ED7D55"/>
    <w:rsid w:val="00EE0347"/>
    <w:rsid w:val="00F10C31"/>
    <w:rsid w:val="00F33335"/>
    <w:rsid w:val="00F52EFD"/>
    <w:rsid w:val="00F70E40"/>
    <w:rsid w:val="00F7478B"/>
    <w:rsid w:val="00F9696E"/>
    <w:rsid w:val="00FD06F7"/>
    <w:rsid w:val="00FE7B70"/>
    <w:rsid w:val="00FF6EA1"/>
    <w:rsid w:val="03F5E20E"/>
    <w:rsid w:val="05E48C82"/>
    <w:rsid w:val="333CC535"/>
    <w:rsid w:val="36C21F16"/>
    <w:rsid w:val="3716C95C"/>
    <w:rsid w:val="39C856C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555F25"/>
  <w15:docId w15:val="{1FB1652A-010F-42C2-9945-2799ACD89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Helvetica" w:eastAsia="Helvetica" w:hAnsi="Helvetica" w:cs="Helvetica"/>
      <w:b/>
      <w:bCs/>
      <w:color w:val="2C59E0"/>
      <w:kern w:val="36"/>
      <w:sz w:val="32"/>
      <w:szCs w:val="32"/>
    </w:rPr>
  </w:style>
  <w:style w:type="paragraph" w:styleId="Heading2">
    <w:name w:val="heading 2"/>
    <w:basedOn w:val="Normal"/>
    <w:next w:val="Normal"/>
    <w:qFormat/>
    <w:rsid w:val="00EF7B96"/>
    <w:pPr>
      <w:keepNext/>
      <w:spacing w:before="240" w:after="60"/>
      <w:outlineLvl w:val="1"/>
    </w:pPr>
    <w:rPr>
      <w:rFonts w:ascii="Arial" w:eastAsia="Arial" w:hAnsi="Arial" w:cs="Arial"/>
      <w:b/>
      <w:bCs/>
      <w:i/>
      <w:iCs/>
      <w:sz w:val="28"/>
      <w:szCs w:val="28"/>
    </w:rPr>
  </w:style>
  <w:style w:type="paragraph" w:styleId="Heading3">
    <w:name w:val="heading 3"/>
    <w:basedOn w:val="Normal"/>
    <w:next w:val="Normal"/>
    <w:link w:val="Heading3Char"/>
    <w:qFormat/>
    <w:rsid w:val="00EF7B96"/>
    <w:pPr>
      <w:keepNext/>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keepNext/>
      <w:spacing w:before="240" w:after="60"/>
      <w:outlineLvl w:val="3"/>
    </w:pPr>
    <w:rPr>
      <w:rFonts w:ascii="Serif" w:eastAsia="Serif" w:hAnsi="Serif" w:cs="Serif"/>
      <w:b/>
      <w:bCs/>
      <w:sz w:val="28"/>
      <w:szCs w:val="28"/>
    </w:rPr>
  </w:style>
  <w:style w:type="paragraph" w:styleId="Heading5">
    <w:name w:val="heading 5"/>
    <w:basedOn w:val="Normal"/>
    <w:next w:val="Normal"/>
    <w:qFormat/>
    <w:rsid w:val="00EF7B96"/>
    <w:pPr>
      <w:spacing w:before="240" w:after="60"/>
      <w:outlineLvl w:val="4"/>
    </w:pPr>
    <w:rPr>
      <w:rFonts w:ascii="Arial" w:eastAsia="Arial" w:hAnsi="Arial" w:cs="Arial"/>
      <w:b/>
      <w:bCs/>
      <w:i/>
      <w:iCs/>
      <w:sz w:val="26"/>
      <w:szCs w:val="26"/>
    </w:rPr>
  </w:style>
  <w:style w:type="paragraph" w:styleId="Heading6">
    <w:name w:val="heading 6"/>
    <w:basedOn w:val="Normal"/>
    <w:next w:val="Normal"/>
    <w:qFormat/>
    <w:rsid w:val="00EF7B96"/>
    <w:pPr>
      <w:spacing w:before="240" w:after="60"/>
      <w:outlineLvl w:val="5"/>
    </w:pPr>
    <w:rPr>
      <w:rFonts w:ascii="Serif" w:eastAsia="Serif" w:hAnsi="Serif" w:cs="Serif"/>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vWordSection1">
    <w:name w:val="div_WordSection1"/>
    <w:basedOn w:val="Normal"/>
  </w:style>
  <w:style w:type="paragraph" w:customStyle="1" w:styleId="pMsoNormal">
    <w:name w:val="p_MsoNormal"/>
    <w:basedOn w:val="Normal"/>
    <w:rPr>
      <w:rFonts w:ascii="Arial" w:eastAsia="Arial" w:hAnsi="Arial" w:cs="Arial"/>
    </w:rPr>
  </w:style>
  <w:style w:type="character" w:customStyle="1" w:styleId="alink">
    <w:name w:val="a_link"/>
    <w:basedOn w:val="DefaultParagraphFont"/>
    <w:rPr>
      <w:color w:val="0000FF"/>
    </w:rPr>
  </w:style>
  <w:style w:type="table" w:customStyle="1" w:styleId="MsoTableGrid0">
    <w:name w:val="MsoTableGrid"/>
    <w:basedOn w:val="TableNormal"/>
    <w:tblPr/>
  </w:style>
  <w:style w:type="paragraph" w:styleId="Header">
    <w:name w:val="header"/>
    <w:basedOn w:val="Normal"/>
    <w:link w:val="HeaderChar"/>
    <w:uiPriority w:val="99"/>
    <w:unhideWhenUsed/>
    <w:rsid w:val="002F2A55"/>
    <w:pPr>
      <w:tabs>
        <w:tab w:val="center" w:pos="4513"/>
        <w:tab w:val="right" w:pos="9026"/>
      </w:tabs>
      <w:spacing w:after="720"/>
      <w:contextualSpacing/>
      <w:jc w:val="right"/>
    </w:pPr>
    <w:rPr>
      <w:rFonts w:asciiTheme="minorHAnsi" w:eastAsiaTheme="minorHAnsi" w:hAnsiTheme="minorHAnsi" w:cstheme="minorBidi"/>
      <w:b/>
      <w:color w:val="898989" w:themeColor="text2"/>
      <w:sz w:val="16"/>
      <w:szCs w:val="16"/>
      <w:lang w:val="en-NZ"/>
    </w:rPr>
  </w:style>
  <w:style w:type="character" w:customStyle="1" w:styleId="HeaderChar">
    <w:name w:val="Header Char"/>
    <w:basedOn w:val="DefaultParagraphFont"/>
    <w:link w:val="Header"/>
    <w:uiPriority w:val="99"/>
    <w:rsid w:val="002F2A55"/>
    <w:rPr>
      <w:rFonts w:asciiTheme="minorHAnsi" w:eastAsiaTheme="minorHAnsi" w:hAnsiTheme="minorHAnsi" w:cstheme="minorBidi"/>
      <w:b/>
      <w:color w:val="898989" w:themeColor="text2"/>
      <w:sz w:val="16"/>
      <w:szCs w:val="16"/>
      <w:lang w:val="en-NZ"/>
    </w:rPr>
  </w:style>
  <w:style w:type="paragraph" w:styleId="Footer">
    <w:name w:val="footer"/>
    <w:basedOn w:val="Normal"/>
    <w:link w:val="FooterChar"/>
    <w:uiPriority w:val="99"/>
    <w:unhideWhenUsed/>
    <w:rsid w:val="009C25D0"/>
    <w:pPr>
      <w:tabs>
        <w:tab w:val="center" w:pos="4513"/>
        <w:tab w:val="right" w:pos="9026"/>
      </w:tabs>
      <w:spacing w:line="192" w:lineRule="atLeast"/>
    </w:pPr>
    <w:rPr>
      <w:rFonts w:asciiTheme="minorHAnsi" w:eastAsiaTheme="minorHAnsi" w:hAnsiTheme="minorHAnsi" w:cstheme="minorBidi"/>
      <w:color w:val="007749" w:themeColor="accent1"/>
      <w:sz w:val="16"/>
      <w:szCs w:val="16"/>
      <w:lang w:val="en-NZ"/>
    </w:rPr>
  </w:style>
  <w:style w:type="character" w:customStyle="1" w:styleId="FooterChar">
    <w:name w:val="Footer Char"/>
    <w:basedOn w:val="DefaultParagraphFont"/>
    <w:link w:val="Footer"/>
    <w:uiPriority w:val="99"/>
    <w:rsid w:val="009C25D0"/>
    <w:rPr>
      <w:rFonts w:asciiTheme="minorHAnsi" w:eastAsiaTheme="minorHAnsi" w:hAnsiTheme="minorHAnsi" w:cstheme="minorBidi"/>
      <w:color w:val="007749" w:themeColor="accent1"/>
      <w:sz w:val="16"/>
      <w:szCs w:val="16"/>
      <w:lang w:val="en-NZ"/>
    </w:rPr>
  </w:style>
  <w:style w:type="character" w:customStyle="1" w:styleId="PageNumbering">
    <w:name w:val="Page Numbering"/>
    <w:basedOn w:val="DefaultParagraphFont"/>
    <w:uiPriority w:val="1"/>
    <w:qFormat/>
    <w:rsid w:val="0062440D"/>
    <w:rPr>
      <w:b/>
      <w:bCs/>
      <w:color w:val="007749" w:themeColor="accent1"/>
      <w:sz w:val="22"/>
      <w:szCs w:val="22"/>
    </w:rPr>
  </w:style>
  <w:style w:type="character" w:styleId="Hyperlink">
    <w:name w:val="Hyperlink"/>
    <w:basedOn w:val="DefaultParagraphFont"/>
    <w:uiPriority w:val="99"/>
    <w:unhideWhenUsed/>
    <w:rsid w:val="00B940AF"/>
    <w:rPr>
      <w:color w:val="176896" w:themeColor="hyperlink"/>
      <w:u w:val="single"/>
    </w:rPr>
  </w:style>
  <w:style w:type="character" w:customStyle="1" w:styleId="Heading3Char">
    <w:name w:val="Heading 3 Char"/>
    <w:basedOn w:val="DefaultParagraphFont"/>
    <w:link w:val="Heading3"/>
    <w:uiPriority w:val="9"/>
    <w:rsid w:val="006E7723"/>
    <w:rPr>
      <w:rFonts w:asciiTheme="minorHAnsi" w:eastAsiaTheme="minorHAnsi" w:hAnsiTheme="minorHAnsi" w:cstheme="minorBidi"/>
      <w:b/>
      <w:bCs/>
      <w:color w:val="3C3C3C" w:themeColor="text1"/>
      <w:sz w:val="24"/>
      <w:szCs w:val="24"/>
      <w:lang w:val="en-NZ"/>
    </w:rPr>
  </w:style>
  <w:style w:type="paragraph" w:styleId="ListParagraph">
    <w:name w:val="List Paragraph"/>
    <w:basedOn w:val="Normal"/>
    <w:uiPriority w:val="34"/>
    <w:semiHidden/>
    <w:qFormat/>
    <w:rsid w:val="006D2695"/>
    <w:pPr>
      <w:spacing w:after="160" w:line="320" w:lineRule="atLeast"/>
      <w:ind w:left="720"/>
      <w:contextualSpacing/>
    </w:pPr>
    <w:rPr>
      <w:rFonts w:asciiTheme="minorHAnsi" w:eastAsiaTheme="minorHAnsi" w:hAnsiTheme="minorHAnsi" w:cstheme="minorBidi"/>
      <w:color w:val="3C3C3C" w:themeColor="text1"/>
      <w:lang w:val="en-NZ"/>
    </w:rPr>
  </w:style>
  <w:style w:type="character" w:styleId="CommentReference">
    <w:name w:val="annotation reference"/>
    <w:basedOn w:val="DefaultParagraphFont"/>
    <w:uiPriority w:val="99"/>
    <w:semiHidden/>
    <w:unhideWhenUsed/>
    <w:rsid w:val="00D91BD8"/>
    <w:rPr>
      <w:sz w:val="16"/>
      <w:szCs w:val="16"/>
    </w:rPr>
  </w:style>
  <w:style w:type="paragraph" w:styleId="CommentText">
    <w:name w:val="annotation text"/>
    <w:basedOn w:val="Normal"/>
    <w:link w:val="CommentTextChar"/>
    <w:uiPriority w:val="99"/>
    <w:unhideWhenUsed/>
    <w:rsid w:val="00D91BD8"/>
    <w:rPr>
      <w:sz w:val="20"/>
      <w:szCs w:val="20"/>
    </w:rPr>
  </w:style>
  <w:style w:type="character" w:customStyle="1" w:styleId="CommentTextChar">
    <w:name w:val="Comment Text Char"/>
    <w:basedOn w:val="DefaultParagraphFont"/>
    <w:link w:val="CommentText"/>
    <w:uiPriority w:val="99"/>
    <w:rsid w:val="00D91BD8"/>
  </w:style>
  <w:style w:type="paragraph" w:styleId="CommentSubject">
    <w:name w:val="annotation subject"/>
    <w:basedOn w:val="CommentText"/>
    <w:next w:val="CommentText"/>
    <w:link w:val="CommentSubjectChar"/>
    <w:uiPriority w:val="99"/>
    <w:semiHidden/>
    <w:unhideWhenUsed/>
    <w:rsid w:val="00D91BD8"/>
    <w:rPr>
      <w:b/>
      <w:bCs/>
    </w:rPr>
  </w:style>
  <w:style w:type="character" w:customStyle="1" w:styleId="CommentSubjectChar">
    <w:name w:val="Comment Subject Char"/>
    <w:basedOn w:val="CommentTextChar"/>
    <w:link w:val="CommentSubject"/>
    <w:uiPriority w:val="99"/>
    <w:semiHidden/>
    <w:rsid w:val="00D91BD8"/>
    <w:rPr>
      <w:b/>
      <w:bCs/>
    </w:rPr>
  </w:style>
  <w:style w:type="paragraph" w:styleId="BalloonText">
    <w:name w:val="Balloon Text"/>
    <w:basedOn w:val="Normal"/>
    <w:link w:val="BalloonTextChar"/>
    <w:uiPriority w:val="99"/>
    <w:semiHidden/>
    <w:unhideWhenUsed/>
    <w:rsid w:val="00D91B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1BD8"/>
    <w:rPr>
      <w:rFonts w:ascii="Segoe UI" w:hAnsi="Segoe UI" w:cs="Segoe UI"/>
      <w:sz w:val="18"/>
      <w:szCs w:val="18"/>
    </w:rPr>
  </w:style>
  <w:style w:type="paragraph" w:styleId="Revision">
    <w:name w:val="Revision"/>
    <w:hidden/>
    <w:uiPriority w:val="99"/>
    <w:semiHidden/>
    <w:rsid w:val="00F7478B"/>
    <w:rPr>
      <w:sz w:val="24"/>
      <w:szCs w:val="24"/>
    </w:rPr>
  </w:style>
  <w:style w:type="table" w:styleId="TableGrid">
    <w:name w:val="Table Grid"/>
    <w:basedOn w:val="TableNormal"/>
    <w:uiPriority w:val="59"/>
    <w:rsid w:val="00FD06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ndsales.udd@kaingaora.govt.n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7"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Kainga Ora">
      <a:dk1>
        <a:srgbClr val="3C3C3C"/>
      </a:dk1>
      <a:lt1>
        <a:sysClr val="window" lastClr="FFFFFF"/>
      </a:lt1>
      <a:dk2>
        <a:srgbClr val="898989"/>
      </a:dk2>
      <a:lt2>
        <a:srgbClr val="FFFFFF"/>
      </a:lt2>
      <a:accent1>
        <a:srgbClr val="007749"/>
      </a:accent1>
      <a:accent2>
        <a:srgbClr val="B2C600"/>
      </a:accent2>
      <a:accent3>
        <a:srgbClr val="FF5340"/>
      </a:accent3>
      <a:accent4>
        <a:srgbClr val="FFADBC"/>
      </a:accent4>
      <a:accent5>
        <a:srgbClr val="176896"/>
      </a:accent5>
      <a:accent6>
        <a:srgbClr val="B09267"/>
      </a:accent6>
      <a:hlink>
        <a:srgbClr val="176896"/>
      </a:hlink>
      <a:folHlink>
        <a:srgbClr val="FF5340"/>
      </a:folHlink>
    </a:clrScheme>
    <a:fontScheme name="Kainga Ora">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727D102D68AF44800CD69192687F75" ma:contentTypeVersion="6" ma:contentTypeDescription="Create a new document." ma:contentTypeScope="" ma:versionID="4ae298cec87b5887aeda3bcba4e5a5e8">
  <xsd:schema xmlns:xsd="http://www.w3.org/2001/XMLSchema" xmlns:xs="http://www.w3.org/2001/XMLSchema" xmlns:p="http://schemas.microsoft.com/office/2006/metadata/properties" xmlns:ns2="a3e09d00-5818-40b7-a723-584775f7431e" xmlns:ns3="e15cb128-a00f-408c-bb73-c0794e110484" targetNamespace="http://schemas.microsoft.com/office/2006/metadata/properties" ma:root="true" ma:fieldsID="5337f19e0f5b8584cd1fb619418e4461" ns2:_="" ns3:_="">
    <xsd:import namespace="a3e09d00-5818-40b7-a723-584775f7431e"/>
    <xsd:import namespace="e15cb128-a00f-408c-bb73-c0794e1104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09d00-5818-40b7-a723-584775f743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5cb128-a00f-408c-bb73-c0794e1104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27555-3257-4678-BDA6-23CFFE70A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09d00-5818-40b7-a723-584775f7431e"/>
    <ds:schemaRef ds:uri="e15cb128-a00f-408c-bb73-c0794e110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4214A-15AE-432E-9463-37E54CAF9C4C}">
  <ds:schemaRefs>
    <ds:schemaRef ds:uri="http://purl.org/dc/terms/"/>
    <ds:schemaRef ds:uri="http://schemas.openxmlformats.org/package/2006/metadata/core-properties"/>
    <ds:schemaRef ds:uri="http://schemas.microsoft.com/office/2006/documentManagement/types"/>
    <ds:schemaRef ds:uri="e15cb128-a00f-408c-bb73-c0794e110484"/>
    <ds:schemaRef ds:uri="http://purl.org/dc/elements/1.1/"/>
    <ds:schemaRef ds:uri="http://schemas.microsoft.com/office/2006/metadata/properties"/>
    <ds:schemaRef ds:uri="http://schemas.microsoft.com/office/infopath/2007/PartnerControls"/>
    <ds:schemaRef ds:uri="a3e09d00-5818-40b7-a723-584775f7431e"/>
    <ds:schemaRef ds:uri="http://www.w3.org/XML/1998/namespace"/>
    <ds:schemaRef ds:uri="http://purl.org/dc/dcmitype/"/>
  </ds:schemaRefs>
</ds:datastoreItem>
</file>

<file path=customXml/itemProps3.xml><?xml version="1.0" encoding="utf-8"?>
<ds:datastoreItem xmlns:ds="http://schemas.openxmlformats.org/officeDocument/2006/customXml" ds:itemID="{19A14901-D446-4D58-AC24-680AC62B5A45}">
  <ds:schemaRefs>
    <ds:schemaRef ds:uri="http://schemas.microsoft.com/sharepoint/v3/contenttype/forms"/>
  </ds:schemaRefs>
</ds:datastoreItem>
</file>

<file path=customXml/itemProps4.xml><?xml version="1.0" encoding="utf-8"?>
<ds:datastoreItem xmlns:ds="http://schemas.openxmlformats.org/officeDocument/2006/customXml" ds:itemID="{B6A92696-781C-4519-B8B7-A62936B8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creator>Tony Walsh</dc:creator>
  <cp:lastModifiedBy>Aline Martins Sampaio</cp:lastModifiedBy>
  <cp:revision>7</cp:revision>
  <cp:lastPrinted>2023-04-10T21:34:00Z</cp:lastPrinted>
  <dcterms:created xsi:type="dcterms:W3CDTF">2023-04-10T22:13:00Z</dcterms:created>
  <dcterms:modified xsi:type="dcterms:W3CDTF">2023-04-11T01:05:00Z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0x010100E9727D102D68AF44800CD69192687F75</vt:lpwstr>
  </property>
</Properties>
</file>